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late famed management theorist Peter Drucker is often credited with creating the modern study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refers to the degree to which the organization achieves a stated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are most important at lower organizational levels while conceptual skills become more important as managers move up the organizational hierarchy.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performer is a generalist and coordinates a broad range of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forwards information to other organization members in the disseminator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rise of virtual work has led to a decline in organizational hierarchies.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humanisti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w:t>
            </w:r>
            <w:r>
              <w:rPr>
                <w:rStyle w:val="DefaultParagraphFont"/>
                <w:rFonts w:ascii="Times New Roman" w:eastAsia="Times New Roman" w:hAnsi="Times New Roman" w:cs="Times New Roman"/>
                <w:b w:val="0"/>
                <w:bCs w:val="0"/>
                <w:i w:val="0"/>
                <w:iCs w:val="0"/>
                <w:smallCaps w:val="0"/>
                <w:color w:val="000000"/>
                <w:sz w:val="24"/>
                <w:szCs w:val="24"/>
                <w:bdr w:val="nil"/>
                <w:rtl w:val="0"/>
              </w:rPr>
              <w:t>perspectiv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contain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thre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subfields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scientifi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bureaucrati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w:t>
            </w: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administrativ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w:t>
            </w:r>
            <w:r>
              <w:rPr>
                <w:rStyle w:val="DefaultParagraphFont"/>
                <w:rFonts w:ascii="Times New Roman" w:eastAsia="Times New Roman" w:hAnsi="Times New Roman" w:cs="Times New Roman"/>
                <w:b w:val="0"/>
                <w:bCs w:val="0"/>
                <w:i w:val="0"/>
                <w:iCs w:val="0"/>
                <w:smallCaps w:val="0"/>
                <w:color w:val="000000"/>
                <w:sz w:val="24"/>
                <w:szCs w:val="24"/>
                <w:bdr w:val="nil"/>
                <w:rtl w:val="0"/>
              </w:rPr>
              <w:t>criticis</w:t>
            </w:r>
            <w:r>
              <w:rPr>
                <w:rStyle w:val="DefaultParagraphFont"/>
                <w:rFonts w:ascii="Times New Roman" w:eastAsia="Times New Roman" w:hAnsi="Times New Roman" w:cs="Times New Roman"/>
                <w:b w:val="0"/>
                <w:bCs w:val="0"/>
                <w:i w:val="0"/>
                <w:iCs w:val="0"/>
                <w:smallCaps w:val="0"/>
                <w:color w:val="000000"/>
                <w:sz w:val="24"/>
                <w:szCs w:val="24"/>
                <w:bdr w:val="nil"/>
                <w:rtl w:val="0"/>
              </w:rPr>
              <w:t>m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huma</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relation</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tha</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ignore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socia</w:t>
            </w:r>
            <w:r>
              <w:rPr>
                <w:rStyle w:val="DefaultParagraphFont"/>
                <w:rFonts w:ascii="Times New Roman" w:eastAsia="Times New Roman" w:hAnsi="Times New Roman" w:cs="Times New Roman"/>
                <w:b w:val="0"/>
                <w:bCs w:val="0"/>
                <w:i w:val="0"/>
                <w:iCs w:val="0"/>
                <w:smallCaps w:val="0"/>
                <w:color w:val="000000"/>
                <w:sz w:val="24"/>
                <w:szCs w:val="24"/>
                <w:bdr w:val="nil"/>
                <w:rtl w:val="0"/>
              </w:rPr>
              <w:t>l </w:t>
            </w:r>
            <w:r>
              <w:rPr>
                <w:rStyle w:val="DefaultParagraphFont"/>
                <w:rFonts w:ascii="Times New Roman" w:eastAsia="Times New Roman" w:hAnsi="Times New Roman" w:cs="Times New Roman"/>
                <w:b w:val="0"/>
                <w:bCs w:val="0"/>
                <w:i w:val="0"/>
                <w:iCs w:val="0"/>
                <w:smallCaps w:val="0"/>
                <w:color w:val="000000"/>
                <w:sz w:val="24"/>
                <w:szCs w:val="24"/>
                <w:bdr w:val="nil"/>
                <w:rtl w:val="0"/>
              </w:rPr>
              <w:t>contex</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workers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Administrativ</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act</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decision</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recorde</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writin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on</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si</w:t>
            </w:r>
            <w:r>
              <w:rPr>
                <w:rStyle w:val="DefaultParagraphFont"/>
                <w:rFonts w:ascii="Times New Roman" w:eastAsia="Times New Roman" w:hAnsi="Times New Roman" w:cs="Times New Roman"/>
                <w:b w:val="0"/>
                <w:bCs w:val="0"/>
                <w:i w:val="0"/>
                <w:iCs w:val="0"/>
                <w:smallCaps w:val="0"/>
                <w:color w:val="000000"/>
                <w:sz w:val="24"/>
                <w:szCs w:val="24"/>
                <w:bdr w:val="nil"/>
                <w:rtl w:val="0"/>
              </w:rPr>
              <w:t>x </w:t>
            </w:r>
            <w:r>
              <w:rPr>
                <w:rStyle w:val="DefaultParagraphFont"/>
                <w:rFonts w:ascii="Times New Roman" w:eastAsia="Times New Roman" w:hAnsi="Times New Roman" w:cs="Times New Roman"/>
                <w:b w:val="0"/>
                <w:bCs w:val="0"/>
                <w:i w:val="0"/>
                <w:iCs w:val="0"/>
                <w:smallCaps w:val="0"/>
                <w:color w:val="000000"/>
                <w:sz w:val="24"/>
                <w:szCs w:val="24"/>
                <w:bdr w:val="nil"/>
                <w:rtl w:val="0"/>
              </w:rPr>
              <w:t>characteristic</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idea</w:t>
            </w:r>
            <w:r>
              <w:rPr>
                <w:rStyle w:val="DefaultParagraphFont"/>
                <w:rFonts w:ascii="Times New Roman" w:eastAsia="Times New Roman" w:hAnsi="Times New Roman" w:cs="Times New Roman"/>
                <w:b w:val="0"/>
                <w:bCs w:val="0"/>
                <w:i w:val="0"/>
                <w:iCs w:val="0"/>
                <w:smallCaps w:val="0"/>
                <w:color w:val="000000"/>
                <w:sz w:val="24"/>
                <w:szCs w:val="24"/>
                <w:bdr w:val="nil"/>
                <w:rtl w:val="0"/>
              </w:rPr>
              <w:t>l </w:t>
            </w:r>
            <w:r>
              <w:rPr>
                <w:rStyle w:val="DefaultParagraphFont"/>
                <w:rFonts w:ascii="Times New Roman" w:eastAsia="Times New Roman" w:hAnsi="Times New Roman" w:cs="Times New Roman"/>
                <w:b w:val="0"/>
                <w:bCs w:val="0"/>
                <w:i w:val="0"/>
                <w:iCs w:val="0"/>
                <w:smallCaps w:val="0"/>
                <w:color w:val="000000"/>
                <w:sz w:val="24"/>
                <w:szCs w:val="24"/>
                <w:bdr w:val="nil"/>
                <w:rtl w:val="0"/>
              </w:rPr>
              <w:t>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Fayol'</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unit</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comman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principl</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emphasize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tha</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eac</w:t>
            </w:r>
            <w:r>
              <w:rPr>
                <w:rStyle w:val="DefaultParagraphFont"/>
                <w:rFonts w:ascii="Times New Roman" w:eastAsia="Times New Roman" w:hAnsi="Times New Roman" w:cs="Times New Roman"/>
                <w:b w:val="0"/>
                <w:bCs w:val="0"/>
                <w:i w:val="0"/>
                <w:iCs w:val="0"/>
                <w:smallCaps w:val="0"/>
                <w:color w:val="000000"/>
                <w:sz w:val="24"/>
                <w:szCs w:val="24"/>
                <w:bdr w:val="nil"/>
                <w:rtl w:val="0"/>
              </w:rPr>
              <w:t>h </w:t>
            </w:r>
            <w:r>
              <w:rPr>
                <w:rStyle w:val="DefaultParagraphFont"/>
                <w:rFonts w:ascii="Times New Roman" w:eastAsia="Times New Roman" w:hAnsi="Times New Roman" w:cs="Times New Roman"/>
                <w:b w:val="0"/>
                <w:bCs w:val="0"/>
                <w:i w:val="0"/>
                <w:iCs w:val="0"/>
                <w:smallCaps w:val="0"/>
                <w:color w:val="000000"/>
                <w:sz w:val="24"/>
                <w:szCs w:val="24"/>
                <w:bdr w:val="nil"/>
                <w:rtl w:val="0"/>
              </w:rPr>
              <w:t>subordinat</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receive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order</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fro</w:t>
            </w:r>
            <w:r>
              <w:rPr>
                <w:rStyle w:val="DefaultParagraphFont"/>
                <w:rFonts w:ascii="Times New Roman" w:eastAsia="Times New Roman" w:hAnsi="Times New Roman" w:cs="Times New Roman"/>
                <w:b w:val="0"/>
                <w:bCs w:val="0"/>
                <w:i w:val="0"/>
                <w:iCs w:val="0"/>
                <w:smallCaps w:val="0"/>
                <w:color w:val="000000"/>
                <w:sz w:val="24"/>
                <w:szCs w:val="24"/>
                <w:bdr w:val="nil"/>
                <w:rtl w:val="0"/>
              </w:rPr>
              <w:t>m </w:t>
            </w:r>
            <w:r>
              <w:rPr>
                <w:rStyle w:val="DefaultParagraphFont"/>
                <w:rFonts w:ascii="Times New Roman" w:eastAsia="Times New Roman" w:hAnsi="Times New Roman" w:cs="Times New Roman"/>
                <w:b w:val="0"/>
                <w:bCs w:val="0"/>
                <w:i w:val="0"/>
                <w:iCs w:val="0"/>
                <w:smallCaps w:val="0"/>
                <w:color w:val="000000"/>
                <w:sz w:val="24"/>
                <w:szCs w:val="24"/>
                <w:bdr w:val="nil"/>
                <w:rtl w:val="0"/>
              </w:rPr>
              <w:t>one</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onl</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one</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superior.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scala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 </w:t>
            </w:r>
            <w:r>
              <w:rPr>
                <w:rStyle w:val="DefaultParagraphFont"/>
                <w:rFonts w:ascii="Times New Roman" w:eastAsia="Times New Roman" w:hAnsi="Times New Roman" w:cs="Times New Roman"/>
                <w:b w:val="0"/>
                <w:bCs w:val="0"/>
                <w:i w:val="0"/>
                <w:iCs w:val="0"/>
                <w:smallCaps w:val="0"/>
                <w:color w:val="000000"/>
                <w:sz w:val="24"/>
                <w:szCs w:val="24"/>
                <w:bdr w:val="nil"/>
                <w:rtl w:val="0"/>
              </w:rPr>
              <w:t>chai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a </w:t>
            </w:r>
            <w:r>
              <w:rPr>
                <w:rStyle w:val="DefaultParagraphFont"/>
                <w:rFonts w:ascii="Times New Roman" w:eastAsia="Times New Roman" w:hAnsi="Times New Roman" w:cs="Times New Roman"/>
                <w:b w:val="0"/>
                <w:bCs w:val="0"/>
                <w:i w:val="0"/>
                <w:iCs w:val="0"/>
                <w:smallCaps w:val="0"/>
                <w:color w:val="000000"/>
                <w:sz w:val="24"/>
                <w:szCs w:val="24"/>
                <w:bdr w:val="nil"/>
                <w:rtl w:val="0"/>
              </w:rPr>
              <w:t>hypothetica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 </w:t>
            </w:r>
            <w:r>
              <w:rPr>
                <w:rStyle w:val="DefaultParagraphFont"/>
                <w:rFonts w:ascii="Times New Roman" w:eastAsia="Times New Roman" w:hAnsi="Times New Roman" w:cs="Times New Roman"/>
                <w:b w:val="0"/>
                <w:bCs w:val="0"/>
                <w:i w:val="0"/>
                <w:iCs w:val="0"/>
                <w:smallCaps w:val="0"/>
                <w:color w:val="000000"/>
                <w:sz w:val="24"/>
                <w:szCs w:val="24"/>
                <w:bdr w:val="nil"/>
                <w:rtl w:val="0"/>
              </w:rPr>
              <w:t>chai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New Roman" w:eastAsia="Times New Roman" w:hAnsi="Times New Roman" w:cs="Times New Roman"/>
                <w:b w:val="0"/>
                <w:bCs w:val="0"/>
                <w:i w:val="0"/>
                <w:iCs w:val="0"/>
                <w:smallCaps w:val="0"/>
                <w:color w:val="000000"/>
                <w:sz w:val="24"/>
                <w:szCs w:val="24"/>
                <w:bdr w:val="nil"/>
                <w:rtl w:val="0"/>
              </w:rPr>
              <w:t>tha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provide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horizonta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 </w:t>
            </w:r>
            <w:r>
              <w:rPr>
                <w:rStyle w:val="DefaultParagraphFont"/>
                <w:rFonts w:ascii="Times New Roman" w:eastAsia="Times New Roman" w:hAnsi="Times New Roman" w:cs="Times New Roman"/>
                <w:b w:val="0"/>
                <w:bCs w:val="0"/>
                <w:i w:val="0"/>
                <w:iCs w:val="0"/>
                <w:smallCaps w:val="0"/>
                <w:color w:val="000000"/>
                <w:sz w:val="24"/>
                <w:szCs w:val="24"/>
                <w:bdr w:val="nil"/>
                <w:rtl w:val="0"/>
              </w:rPr>
              <w:t>link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betwee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New Roman" w:eastAsia="Times New Roman" w:hAnsi="Times New Roman" w:cs="Times New Roman"/>
                <w:b w:val="0"/>
                <w:bCs w:val="0"/>
                <w:i w:val="0"/>
                <w:iCs w:val="0"/>
                <w:smallCaps w:val="0"/>
                <w:color w:val="000000"/>
                <w:sz w:val="24"/>
                <w:szCs w:val="24"/>
                <w:bdr w:val="nil"/>
                <w:rtl w:val="0"/>
              </w:rPr>
              <w:t>unionize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 </w:t>
            </w:r>
            <w:r>
              <w:rPr>
                <w:rStyle w:val="DefaultParagraphFont"/>
                <w:rFonts w:ascii="Times New Roman" w:eastAsia="Times New Roman" w:hAnsi="Times New Roman" w:cs="Times New Roman"/>
                <w:b w:val="0"/>
                <w:bCs w:val="0"/>
                <w:i w:val="0"/>
                <w:iCs w:val="0"/>
                <w:smallCaps w:val="0"/>
                <w:color w:val="000000"/>
                <w:sz w:val="24"/>
                <w:szCs w:val="24"/>
                <w:bdr w:val="nil"/>
                <w:rtl w:val="0"/>
              </w:rPr>
              <w:t>worker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New Roman" w:eastAsia="Times New Roman" w:hAnsi="Times New Roman" w:cs="Times New Roman"/>
                <w:b w:val="0"/>
                <w:bCs w:val="0"/>
                <w:i w:val="0"/>
                <w:iCs w:val="0"/>
                <w:smallCaps w:val="0"/>
                <w:color w:val="000000"/>
                <w:sz w:val="24"/>
                <w:szCs w:val="24"/>
                <w:bdr w:val="nil"/>
                <w:rtl w:val="0"/>
              </w:rPr>
              <w:t>different department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Hawthorn</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studie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le</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earl</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conclusio</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tha</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positiv</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huma</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relation</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lea</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significantl</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higher</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performance.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assumptio</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Theor</w:t>
            </w:r>
            <w:r>
              <w:rPr>
                <w:rStyle w:val="DefaultParagraphFont"/>
                <w:rFonts w:ascii="Times New Roman" w:eastAsia="Times New Roman" w:hAnsi="Times New Roman" w:cs="Times New Roman"/>
                <w:b w:val="0"/>
                <w:bCs w:val="0"/>
                <w:i w:val="0"/>
                <w:iCs w:val="0"/>
                <w:smallCaps w:val="0"/>
                <w:color w:val="000000"/>
                <w:sz w:val="24"/>
                <w:szCs w:val="24"/>
                <w:bdr w:val="nil"/>
                <w:rtl w:val="0"/>
              </w:rPr>
              <w:t>y Y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tha</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averag</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huma</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bein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inheren</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dislik</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wor</w:t>
            </w:r>
            <w:r>
              <w:rPr>
                <w:rStyle w:val="DefaultParagraphFont"/>
                <w:rFonts w:ascii="Times New Roman" w:eastAsia="Times New Roman" w:hAnsi="Times New Roman" w:cs="Times New Roman"/>
                <w:b w:val="0"/>
                <w:bCs w:val="0"/>
                <w:i w:val="0"/>
                <w:iCs w:val="0"/>
                <w:smallCaps w:val="0"/>
                <w:color w:val="000000"/>
                <w:sz w:val="24"/>
                <w:szCs w:val="24"/>
                <w:bdr w:val="nil"/>
                <w:rtl w:val="0"/>
              </w:rPr>
              <w:t>k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wil</w:t>
            </w:r>
            <w:r>
              <w:rPr>
                <w:rStyle w:val="DefaultParagraphFont"/>
                <w:rFonts w:ascii="Times New Roman" w:eastAsia="Times New Roman" w:hAnsi="Times New Roman" w:cs="Times New Roman"/>
                <w:b w:val="0"/>
                <w:bCs w:val="0"/>
                <w:i w:val="0"/>
                <w:iCs w:val="0"/>
                <w:smallCaps w:val="0"/>
                <w:color w:val="000000"/>
                <w:sz w:val="24"/>
                <w:szCs w:val="24"/>
                <w:bdr w:val="nil"/>
                <w:rtl w:val="0"/>
              </w:rPr>
              <w:t>l </w:t>
            </w:r>
            <w:r>
              <w:rPr>
                <w:rStyle w:val="DefaultParagraphFont"/>
                <w:rFonts w:ascii="Times New Roman" w:eastAsia="Times New Roman" w:hAnsi="Times New Roman" w:cs="Times New Roman"/>
                <w:b w:val="0"/>
                <w:bCs w:val="0"/>
                <w:i w:val="0"/>
                <w:iCs w:val="0"/>
                <w:smallCaps w:val="0"/>
                <w:color w:val="000000"/>
                <w:sz w:val="24"/>
                <w:szCs w:val="24"/>
                <w:bdr w:val="nil"/>
                <w:rtl w:val="0"/>
              </w:rPr>
              <w:t>avoi</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if</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pacing w:val="8"/>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ystem</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thinkin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approac</w:t>
            </w:r>
            <w:r>
              <w:rPr>
                <w:rStyle w:val="DefaultParagraphFont"/>
                <w:rFonts w:ascii="Times New Roman" w:eastAsia="Times New Roman" w:hAnsi="Times New Roman" w:cs="Times New Roman"/>
                <w:b w:val="0"/>
                <w:bCs w:val="0"/>
                <w:i w:val="0"/>
                <w:iCs w:val="0"/>
                <w:smallCaps w:val="0"/>
                <w:color w:val="000000"/>
                <w:sz w:val="24"/>
                <w:szCs w:val="24"/>
                <w:bdr w:val="nil"/>
                <w:rtl w:val="0"/>
              </w:rPr>
              <w:t>h </w:t>
            </w:r>
            <w:r>
              <w:rPr>
                <w:rStyle w:val="DefaultParagraphFont"/>
                <w:rFonts w:ascii="Times New Roman" w:eastAsia="Times New Roman" w:hAnsi="Times New Roman" w:cs="Times New Roman"/>
                <w:b w:val="0"/>
                <w:bCs w:val="0"/>
                <w:i w:val="0"/>
                <w:iCs w:val="0"/>
                <w:smallCaps w:val="0"/>
                <w:color w:val="000000"/>
                <w:sz w:val="24"/>
                <w:szCs w:val="24"/>
                <w:bdr w:val="nil"/>
                <w:rtl w:val="0"/>
              </w:rPr>
              <w:t>develop</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theorie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abou</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huma</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w:t>
            </w:r>
            <w:r>
              <w:rPr>
                <w:rStyle w:val="DefaultParagraphFont"/>
                <w:rFonts w:ascii="Times New Roman" w:eastAsia="Times New Roman" w:hAnsi="Times New Roman" w:cs="Times New Roman"/>
                <w:b w:val="0"/>
                <w:bCs w:val="0"/>
                <w:i w:val="0"/>
                <w:iCs w:val="0"/>
                <w:smallCaps w:val="0"/>
                <w:color w:val="000000"/>
                <w:sz w:val="24"/>
                <w:szCs w:val="24"/>
                <w:bdr w:val="nil"/>
                <w:rtl w:val="0"/>
              </w:rPr>
              <w:t>r </w:t>
            </w:r>
            <w:r>
              <w:rPr>
                <w:rStyle w:val="DefaultParagraphFont"/>
                <w:rFonts w:ascii="Times New Roman" w:eastAsia="Times New Roman" w:hAnsi="Times New Roman" w:cs="Times New Roman"/>
                <w:b w:val="0"/>
                <w:bCs w:val="0"/>
                <w:i w:val="0"/>
                <w:iCs w:val="0"/>
                <w:smallCaps w:val="0"/>
                <w:color w:val="000000"/>
                <w:sz w:val="24"/>
                <w:szCs w:val="24"/>
                <w:bdr w:val="nil"/>
                <w:rtl w:val="0"/>
              </w:rPr>
              <w:t>base</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scientifi</w:t>
            </w:r>
            <w:r>
              <w:rPr>
                <w:rStyle w:val="DefaultParagraphFont"/>
                <w:rFonts w:ascii="Times New Roman" w:eastAsia="Times New Roman" w:hAnsi="Times New Roman" w:cs="Times New Roman"/>
                <w:b w:val="0"/>
                <w:bCs w:val="0"/>
                <w:i w:val="0"/>
                <w:iCs w:val="0"/>
                <w:smallCaps w:val="0"/>
                <w:color w:val="000000"/>
                <w:sz w:val="24"/>
                <w:szCs w:val="24"/>
                <w:bdr w:val="nil"/>
                <w:rtl w:val="0"/>
              </w:rPr>
              <w:t>c </w:t>
            </w:r>
            <w:r>
              <w:rPr>
                <w:rStyle w:val="DefaultParagraphFont"/>
                <w:rFonts w:ascii="Times New Roman" w:eastAsia="Times New Roman" w:hAnsi="Times New Roman" w:cs="Times New Roman"/>
                <w:b w:val="0"/>
                <w:bCs w:val="0"/>
                <w:i w:val="0"/>
                <w:iCs w:val="0"/>
                <w:smallCaps w:val="0"/>
                <w:color w:val="000000"/>
                <w:sz w:val="24"/>
                <w:szCs w:val="24"/>
                <w:bdr w:val="nil"/>
                <w:rtl w:val="0"/>
              </w:rPr>
              <w:t>method</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developmen</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s a </w:t>
            </w:r>
            <w:r>
              <w:rPr>
                <w:rStyle w:val="DefaultParagraphFont"/>
                <w:rFonts w:ascii="Times New Roman" w:eastAsia="Times New Roman" w:hAnsi="Times New Roman" w:cs="Times New Roman"/>
                <w:b w:val="0"/>
                <w:bCs w:val="0"/>
                <w:i w:val="0"/>
                <w:iCs w:val="0"/>
                <w:smallCaps w:val="0"/>
                <w:color w:val="000000"/>
                <w:sz w:val="24"/>
                <w:szCs w:val="24"/>
                <w:bdr w:val="nil"/>
                <w:rtl w:val="0"/>
              </w:rPr>
              <w:t>specifi</w:t>
            </w:r>
            <w:r>
              <w:rPr>
                <w:rStyle w:val="DefaultParagraphFont"/>
                <w:rFonts w:ascii="Times New Roman" w:eastAsia="Times New Roman" w:hAnsi="Times New Roman" w:cs="Times New Roman"/>
                <w:b w:val="0"/>
                <w:bCs w:val="0"/>
                <w:i w:val="0"/>
                <w:iCs w:val="0"/>
                <w:smallCaps w:val="0"/>
                <w:color w:val="000000"/>
                <w:sz w:val="24"/>
                <w:szCs w:val="24"/>
                <w:bdr w:val="nil"/>
                <w:rtl w:val="0"/>
              </w:rPr>
              <w:t>c </w:t>
            </w:r>
            <w:r>
              <w:rPr>
                <w:rStyle w:val="DefaultParagraphFont"/>
                <w:rFonts w:ascii="Times New Roman" w:eastAsia="Times New Roman" w:hAnsi="Times New Roman" w:cs="Times New Roman"/>
                <w:b w:val="0"/>
                <w:bCs w:val="0"/>
                <w:i w:val="0"/>
                <w:iCs w:val="0"/>
                <w:smallCaps w:val="0"/>
                <w:color w:val="000000"/>
                <w:sz w:val="24"/>
                <w:szCs w:val="24"/>
                <w:bdr w:val="nil"/>
                <w:rtl w:val="0"/>
              </w:rPr>
              <w:t>se</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technique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base</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behaviora</w:t>
            </w:r>
            <w:r>
              <w:rPr>
                <w:rStyle w:val="DefaultParagraphFont"/>
                <w:rFonts w:ascii="Times New Roman" w:eastAsia="Times New Roman" w:hAnsi="Times New Roman" w:cs="Times New Roman"/>
                <w:b w:val="0"/>
                <w:bCs w:val="0"/>
                <w:i w:val="0"/>
                <w:iCs w:val="0"/>
                <w:smallCaps w:val="0"/>
                <w:color w:val="000000"/>
                <w:sz w:val="24"/>
                <w:szCs w:val="24"/>
                <w:bdr w:val="nil"/>
                <w:rtl w:val="0"/>
              </w:rPr>
              <w:t>l </w:t>
            </w:r>
            <w:r>
              <w:rPr>
                <w:rStyle w:val="DefaultParagraphFont"/>
                <w:rFonts w:ascii="Times New Roman" w:eastAsia="Times New Roman" w:hAnsi="Times New Roman" w:cs="Times New Roman"/>
                <w:b w:val="0"/>
                <w:bCs w:val="0"/>
                <w:i w:val="0"/>
                <w:iCs w:val="0"/>
                <w:smallCaps w:val="0"/>
                <w:color w:val="000000"/>
                <w:sz w:val="24"/>
                <w:szCs w:val="24"/>
                <w:bdr w:val="nil"/>
                <w:rtl w:val="0"/>
              </w:rPr>
              <w:t>scienc</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scienc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approac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 </w:t>
            </w:r>
            <w:r>
              <w:rPr>
                <w:rStyle w:val="DefaultParagraphFont"/>
                <w:rFonts w:ascii="Times New Roman" w:eastAsia="Times New Roman" w:hAnsi="Times New Roman" w:cs="Times New Roman"/>
                <w:b w:val="0"/>
                <w:bCs w:val="0"/>
                <w:i w:val="0"/>
                <w:iCs w:val="0"/>
                <w:smallCaps w:val="0"/>
                <w:color w:val="000000"/>
                <w:sz w:val="24"/>
                <w:szCs w:val="24"/>
                <w:bdr w:val="nil"/>
                <w:rtl w:val="0"/>
              </w:rPr>
              <w:t>use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qualitativ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dat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decisio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New Roman" w:eastAsia="Times New Roman" w:hAnsi="Times New Roman" w:cs="Times New Roman"/>
                <w:b w:val="0"/>
                <w:bCs w:val="0"/>
                <w:i w:val="0"/>
                <w:iCs w:val="0"/>
                <w:smallCaps w:val="0"/>
                <w:color w:val="000000"/>
                <w:sz w:val="24"/>
                <w:szCs w:val="24"/>
                <w:bdr w:val="nil"/>
                <w:rtl w:val="0"/>
              </w:rPr>
              <w:t>making.</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fiel</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tha</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specialize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physica</w:t>
            </w:r>
            <w:r>
              <w:rPr>
                <w:rStyle w:val="DefaultParagraphFont"/>
                <w:rFonts w:ascii="Times New Roman" w:eastAsia="Times New Roman" w:hAnsi="Times New Roman" w:cs="Times New Roman"/>
                <w:b w:val="0"/>
                <w:bCs w:val="0"/>
                <w:i w:val="0"/>
                <w:iCs w:val="0"/>
                <w:smallCaps w:val="0"/>
                <w:color w:val="000000"/>
                <w:sz w:val="24"/>
                <w:szCs w:val="24"/>
                <w:bdr w:val="nil"/>
                <w:rtl w:val="0"/>
              </w:rPr>
              <w:t>l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good</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 </w:t>
            </w:r>
            <w:r>
              <w:rPr>
                <w:rStyle w:val="DefaultParagraphFont"/>
                <w:rFonts w:ascii="Times New Roman" w:eastAsia="Times New Roman" w:hAnsi="Times New Roman" w:cs="Times New Roman"/>
                <w:b w:val="0"/>
                <w:bCs w:val="0"/>
                <w:i w:val="0"/>
                <w:iCs w:val="0"/>
                <w:smallCaps w:val="0"/>
                <w:color w:val="000000"/>
                <w:sz w:val="24"/>
                <w:szCs w:val="24"/>
                <w:bdr w:val="nil"/>
                <w:rtl w:val="0"/>
              </w:rPr>
              <w:t>service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refer</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t>operations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Contingenc</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thinkin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abilit</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t>se</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bot</w:t>
            </w:r>
            <w:r>
              <w:rPr>
                <w:rStyle w:val="DefaultParagraphFont"/>
                <w:rFonts w:ascii="Times New Roman" w:eastAsia="Times New Roman" w:hAnsi="Times New Roman" w:cs="Times New Roman"/>
                <w:b w:val="0"/>
                <w:bCs w:val="0"/>
                <w:i w:val="0"/>
                <w:iCs w:val="0"/>
                <w:smallCaps w:val="0"/>
                <w:color w:val="000000"/>
                <w:sz w:val="24"/>
                <w:szCs w:val="24"/>
                <w:bdr w:val="nil"/>
                <w:rtl w:val="0"/>
              </w:rPr>
              <w:t>h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distinc</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element</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a </w:t>
            </w:r>
            <w:r>
              <w:rPr>
                <w:rStyle w:val="DefaultParagraphFont"/>
                <w:rFonts w:ascii="Times New Roman" w:eastAsia="Times New Roman" w:hAnsi="Times New Roman" w:cs="Times New Roman"/>
                <w:b w:val="0"/>
                <w:bCs w:val="0"/>
                <w:i w:val="0"/>
                <w:iCs w:val="0"/>
                <w:smallCaps w:val="0"/>
                <w:color w:val="000000"/>
                <w:sz w:val="24"/>
                <w:szCs w:val="24"/>
                <w:bdr w:val="nil"/>
                <w:rtl w:val="0"/>
              </w:rPr>
              <w:t>syste</w:t>
            </w:r>
            <w:r>
              <w:rPr>
                <w:rStyle w:val="DefaultParagraphFont"/>
                <w:rFonts w:ascii="Times New Roman" w:eastAsia="Times New Roman" w:hAnsi="Times New Roman" w:cs="Times New Roman"/>
                <w:b w:val="0"/>
                <w:bCs w:val="0"/>
                <w:i w:val="0"/>
                <w:iCs w:val="0"/>
                <w:smallCaps w:val="0"/>
                <w:color w:val="000000"/>
                <w:sz w:val="24"/>
                <w:szCs w:val="24"/>
                <w:bdr w:val="nil"/>
                <w:rtl w:val="0"/>
              </w:rPr>
              <w:t>m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 </w:t>
            </w:r>
            <w:r>
              <w:rPr>
                <w:rStyle w:val="DefaultParagraphFont"/>
                <w:rFonts w:ascii="Times New Roman" w:eastAsia="Times New Roman" w:hAnsi="Times New Roman" w:cs="Times New Roman"/>
                <w:b w:val="0"/>
                <w:bCs w:val="0"/>
                <w:i w:val="0"/>
                <w:iCs w:val="0"/>
                <w:smallCaps w:val="0"/>
                <w:color w:val="000000"/>
                <w:sz w:val="24"/>
                <w:szCs w:val="24"/>
                <w:bdr w:val="nil"/>
                <w:rtl w:val="0"/>
              </w:rPr>
              <w:t>situatio</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w:t>
            </w:r>
            <w:r>
              <w:rPr>
                <w:rStyle w:val="DefaultParagraphFont"/>
                <w:rFonts w:ascii="Times New Roman" w:eastAsia="Times New Roman" w:hAnsi="Times New Roman" w:cs="Times New Roman"/>
                <w:b w:val="0"/>
                <w:bCs w:val="0"/>
                <w:i w:val="0"/>
                <w:iCs w:val="0"/>
                <w:smallCaps w:val="0"/>
                <w:color w:val="000000"/>
                <w:sz w:val="24"/>
                <w:szCs w:val="24"/>
                <w:bdr w:val="nil"/>
                <w:rtl w:val="0"/>
              </w:rPr>
              <w:t>x </w:t>
            </w:r>
            <w:r>
              <w:rPr>
                <w:rStyle w:val="DefaultParagraphFont"/>
                <w:rFonts w:ascii="Times New Roman" w:eastAsia="Times New Roman" w:hAnsi="Times New Roman" w:cs="Times New Roman"/>
                <w:b w:val="0"/>
                <w:bCs w:val="0"/>
                <w:i w:val="0"/>
                <w:iCs w:val="0"/>
                <w:smallCaps w:val="0"/>
                <w:color w:val="000000"/>
                <w:sz w:val="24"/>
                <w:szCs w:val="24"/>
                <w:bdr w:val="nil"/>
                <w:rtl w:val="0"/>
              </w:rPr>
              <w:t>and changin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interactio</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amon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thos</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w:t>
            </w:r>
            <w:r>
              <w:rPr>
                <w:rStyle w:val="DefaultParagraphFont"/>
                <w:rFonts w:ascii="Times New Roman" w:eastAsia="Times New Roman" w:hAnsi="Times New Roman" w:cs="Times New Roman"/>
                <w:b w:val="0"/>
                <w:bCs w:val="0"/>
                <w:i w:val="0"/>
                <w:iCs w:val="0"/>
                <w:smallCaps w:val="0"/>
                <w:color w:val="000000"/>
                <w:sz w:val="24"/>
                <w:szCs w:val="24"/>
                <w:bdr w:val="nil"/>
                <w:rtl w:val="0"/>
              </w:rPr>
              <w:t>h </w:t>
            </w:r>
            <w:r>
              <w:rPr>
                <w:rStyle w:val="DefaultParagraphFont"/>
                <w:rFonts w:ascii="Times New Roman" w:eastAsia="Times New Roman" w:hAnsi="Times New Roman" w:cs="Times New Roman"/>
                <w:b w:val="0"/>
                <w:bCs w:val="0"/>
                <w:i w:val="0"/>
                <w:iCs w:val="0"/>
                <w:smallCaps w:val="0"/>
                <w:color w:val="000000"/>
                <w:sz w:val="24"/>
                <w:szCs w:val="24"/>
                <w:bdr w:val="nil"/>
                <w:rtl w:val="0"/>
              </w:rPr>
              <w:t>develope</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y a </w:t>
            </w:r>
            <w:r>
              <w:rPr>
                <w:rStyle w:val="DefaultParagraphFont"/>
                <w:rFonts w:ascii="Times New Roman" w:eastAsia="Times New Roman" w:hAnsi="Times New Roman" w:cs="Times New Roman"/>
                <w:b w:val="0"/>
                <w:bCs w:val="0"/>
                <w:i w:val="0"/>
                <w:iCs w:val="0"/>
                <w:smallCaps w:val="0"/>
                <w:color w:val="000000"/>
                <w:sz w:val="24"/>
                <w:szCs w:val="24"/>
                <w:bdr w:val="nil"/>
                <w:rtl w:val="0"/>
              </w:rPr>
              <w:t>Japanes</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busines</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manager</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qualit</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movemen</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strongl</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associate</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wit</w:t>
            </w:r>
            <w:r>
              <w:rPr>
                <w:rStyle w:val="DefaultParagraphFont"/>
                <w:rFonts w:ascii="Times New Roman" w:eastAsia="Times New Roman" w:hAnsi="Times New Roman" w:cs="Times New Roman"/>
                <w:b w:val="0"/>
                <w:bCs w:val="0"/>
                <w:i w:val="0"/>
                <w:iCs w:val="0"/>
                <w:smallCaps w:val="0"/>
                <w:color w:val="000000"/>
                <w:sz w:val="24"/>
                <w:szCs w:val="24"/>
                <w:bdr w:val="nil"/>
                <w:rtl w:val="0"/>
              </w:rPr>
              <w:t>h </w:t>
            </w:r>
            <w:r>
              <w:rPr>
                <w:rStyle w:val="DefaultParagraphFont"/>
                <w:rFonts w:ascii="Times New Roman" w:eastAsia="Times New Roman" w:hAnsi="Times New Roman" w:cs="Times New Roman"/>
                <w:b w:val="0"/>
                <w:bCs w:val="0"/>
                <w:i w:val="0"/>
                <w:iCs w:val="0"/>
                <w:smallCaps w:val="0"/>
                <w:color w:val="000000"/>
                <w:sz w:val="24"/>
                <w:szCs w:val="24"/>
                <w:bdr w:val="nil"/>
                <w:rtl w:val="0"/>
              </w:rPr>
              <w:t>American</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Suppl</w:t>
            </w:r>
            <w:r>
              <w:rPr>
                <w:rStyle w:val="DefaultParagraphFont"/>
                <w:rFonts w:ascii="Times New Roman" w:eastAsia="Times New Roman" w:hAnsi="Times New Roman" w:cs="Times New Roman"/>
                <w:b w:val="0"/>
                <w:bCs w:val="0"/>
                <w:i w:val="0"/>
                <w:iCs w:val="0"/>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chai</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refer</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sequenc</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supplier</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purchasers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coverin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24"/>
                <w:szCs w:val="24"/>
                <w:bdr w:val="nil"/>
                <w:rtl w:val="0"/>
              </w:rPr>
              <w:t>l </w:t>
            </w:r>
            <w:r>
              <w:rPr>
                <w:rStyle w:val="DefaultParagraphFont"/>
                <w:rFonts w:ascii="Times New Roman" w:eastAsia="Times New Roman" w:hAnsi="Times New Roman" w:cs="Times New Roman"/>
                <w:b w:val="0"/>
                <w:bCs w:val="0"/>
                <w:i w:val="0"/>
                <w:iCs w:val="0"/>
                <w:smallCaps w:val="0"/>
                <w:color w:val="000000"/>
                <w:sz w:val="24"/>
                <w:szCs w:val="24"/>
                <w:bdr w:val="nil"/>
                <w:rtl w:val="0"/>
              </w:rPr>
              <w:t>stage</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processing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fro</w:t>
            </w:r>
            <w:r>
              <w:rPr>
                <w:rStyle w:val="DefaultParagraphFont"/>
                <w:rFonts w:ascii="Times New Roman" w:eastAsia="Times New Roman" w:hAnsi="Times New Roman" w:cs="Times New Roman"/>
                <w:b w:val="0"/>
                <w:bCs w:val="0"/>
                <w:i w:val="0"/>
                <w:iCs w:val="0"/>
                <w:smallCaps w:val="0"/>
                <w:color w:val="000000"/>
                <w:sz w:val="24"/>
                <w:szCs w:val="24"/>
                <w:bdr w:val="nil"/>
                <w:rtl w:val="0"/>
              </w:rPr>
              <w:t>m </w:t>
            </w:r>
            <w:r>
              <w:rPr>
                <w:rStyle w:val="DefaultParagraphFont"/>
                <w:rFonts w:ascii="Times New Roman" w:eastAsia="Times New Roman" w:hAnsi="Times New Roman" w:cs="Times New Roman"/>
                <w:b w:val="0"/>
                <w:bCs w:val="0"/>
                <w:i w:val="0"/>
                <w:iCs w:val="0"/>
                <w:smallCaps w:val="0"/>
                <w:color w:val="000000"/>
                <w:sz w:val="24"/>
                <w:szCs w:val="24"/>
                <w:bdr w:val="nil"/>
                <w:rtl w:val="0"/>
              </w:rPr>
              <w:t>obtainin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r>
              <w:rPr>
                <w:rStyle w:val="DefaultParagraphFont"/>
                <w:rFonts w:ascii="Times New Roman" w:eastAsia="Times New Roman" w:hAnsi="Times New Roman" w:cs="Times New Roman"/>
                <w:b w:val="0"/>
                <w:bCs w:val="0"/>
                <w:i w:val="0"/>
                <w:iCs w:val="0"/>
                <w:smallCaps w:val="0"/>
                <w:color w:val="000000"/>
                <w:sz w:val="24"/>
                <w:szCs w:val="24"/>
                <w:bdr w:val="nil"/>
                <w:rtl w:val="0"/>
              </w:rPr>
              <w:t>w </w:t>
            </w:r>
            <w:r>
              <w:rPr>
                <w:rStyle w:val="DefaultParagraphFont"/>
                <w:rFonts w:ascii="Times New Roman" w:eastAsia="Times New Roman" w:hAnsi="Times New Roman" w:cs="Times New Roman"/>
                <w:b w:val="0"/>
                <w:bCs w:val="0"/>
                <w:i w:val="0"/>
                <w:iCs w:val="0"/>
                <w:smallCaps w:val="0"/>
                <w:color w:val="000000"/>
                <w:sz w:val="24"/>
                <w:szCs w:val="24"/>
                <w:bdr w:val="nil"/>
                <w:rtl w:val="0"/>
              </w:rPr>
              <w:t>material</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t>distributin</w:t>
            </w:r>
            <w:r>
              <w:rPr>
                <w:rStyle w:val="DefaultParagraphFont"/>
                <w:rFonts w:ascii="Times New Roman" w:eastAsia="Times New Roman" w:hAnsi="Times New Roman" w:cs="Times New Roman"/>
                <w:b w:val="0"/>
                <w:bCs w:val="0"/>
                <w:i w:val="0"/>
                <w:iCs w:val="0"/>
                <w:smallCaps w:val="0"/>
                <w:color w:val="000000"/>
                <w:sz w:val="24"/>
                <w:szCs w:val="24"/>
                <w:bdr w:val="nil"/>
                <w:rtl w:val="0"/>
              </w:rPr>
              <w:t>g </w:t>
            </w:r>
            <w:r>
              <w:rPr>
                <w:rStyle w:val="DefaultParagraphFont"/>
                <w:rFonts w:ascii="Times New Roman" w:eastAsia="Times New Roman" w:hAnsi="Times New Roman" w:cs="Times New Roman"/>
                <w:b w:val="0"/>
                <w:bCs w:val="0"/>
                <w:i w:val="0"/>
                <w:iCs w:val="0"/>
                <w:smallCaps w:val="0"/>
                <w:color w:val="000000"/>
                <w:sz w:val="24"/>
                <w:szCs w:val="24"/>
                <w:bdr w:val="nil"/>
                <w:rtl w:val="0"/>
              </w:rPr>
              <w:t>finishe</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good</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t>consumers.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Custome</w:t>
            </w:r>
            <w:r>
              <w:rPr>
                <w:rStyle w:val="DefaultParagraphFont"/>
                <w:rFonts w:ascii="Times New Roman" w:eastAsia="Times New Roman" w:hAnsi="Times New Roman" w:cs="Times New Roman"/>
                <w:b w:val="0"/>
                <w:bCs w:val="0"/>
                <w:i w:val="0"/>
                <w:iCs w:val="0"/>
                <w:smallCaps w:val="0"/>
                <w:color w:val="000000"/>
                <w:sz w:val="24"/>
                <w:szCs w:val="24"/>
                <w:bdr w:val="nil"/>
                <w:rtl w:val="0"/>
              </w:rPr>
              <w:t>r </w:t>
            </w:r>
            <w:r>
              <w:rPr>
                <w:rStyle w:val="DefaultParagraphFont"/>
                <w:rFonts w:ascii="Times New Roman" w:eastAsia="Times New Roman" w:hAnsi="Times New Roman" w:cs="Times New Roman"/>
                <w:b w:val="0"/>
                <w:bCs w:val="0"/>
                <w:i w:val="0"/>
                <w:iCs w:val="0"/>
                <w:smallCaps w:val="0"/>
                <w:color w:val="000000"/>
                <w:sz w:val="24"/>
                <w:szCs w:val="24"/>
                <w:bdr w:val="nil"/>
                <w:rtl w:val="0"/>
              </w:rPr>
              <w:t>relationshi</w:t>
            </w:r>
            <w:r>
              <w:rPr>
                <w:rStyle w:val="DefaultParagraphFont"/>
                <w:rFonts w:ascii="Times New Roman" w:eastAsia="Times New Roman" w:hAnsi="Times New Roman" w:cs="Times New Roman"/>
                <w:b w:val="0"/>
                <w:bCs w:val="0"/>
                <w:i w:val="0"/>
                <w:iCs w:val="0"/>
                <w:smallCaps w:val="0"/>
                <w:color w:val="000000"/>
                <w:sz w:val="24"/>
                <w:szCs w:val="24"/>
                <w:bdr w:val="nil"/>
                <w:rtl w:val="0"/>
              </w:rPr>
              <w:t>p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system</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collec</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manag</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larg</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amount</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w:t>
            </w:r>
            <w:r>
              <w:rPr>
                <w:rStyle w:val="DefaultParagraphFont"/>
                <w:rFonts w:ascii="Times New Roman" w:eastAsia="Times New Roman" w:hAnsi="Times New Roman" w:cs="Times New Roman"/>
                <w:b w:val="0"/>
                <w:bCs w:val="0"/>
                <w:i w:val="0"/>
                <w:iCs w:val="0"/>
                <w:smallCaps w:val="0"/>
                <w:color w:val="000000"/>
                <w:sz w:val="24"/>
                <w:szCs w:val="24"/>
                <w:bdr w:val="nil"/>
                <w:rtl w:val="0"/>
              </w:rPr>
              <w:t>dat</w:t>
            </w:r>
            <w:r>
              <w:rPr>
                <w:rStyle w:val="DefaultParagraphFont"/>
                <w:rFonts w:ascii="Times New Roman" w:eastAsia="Times New Roman" w:hAnsi="Times New Roman" w:cs="Times New Roman"/>
                <w:b w:val="0"/>
                <w:bCs w:val="0"/>
                <w:i w:val="0"/>
                <w:iCs w:val="0"/>
                <w:smallCaps w:val="0"/>
                <w:color w:val="000000"/>
                <w:sz w:val="24"/>
                <w:szCs w:val="24"/>
                <w:bdr w:val="nil"/>
                <w:rtl w:val="0"/>
              </w:rPr>
              <w:t>a </w:t>
            </w:r>
            <w:r>
              <w:rPr>
                <w:rStyle w:val="DefaultParagraphFont"/>
                <w:rFonts w:ascii="Times New Roman" w:eastAsia="Times New Roman" w:hAnsi="Times New Roman" w:cs="Times New Roman"/>
                <w:b w:val="0"/>
                <w:bCs w:val="0"/>
                <w:i w:val="0"/>
                <w:iCs w:val="0"/>
                <w:smallCaps w:val="0"/>
                <w:color w:val="000000"/>
                <w:sz w:val="24"/>
                <w:szCs w:val="24"/>
                <w:bdr w:val="nil"/>
                <w:rtl w:val="0"/>
              </w:rPr>
              <w:t>abou</w:t>
            </w:r>
            <w:r>
              <w:rPr>
                <w:rStyle w:val="DefaultParagraphFont"/>
                <w:rFonts w:ascii="Times New Roman" w:eastAsia="Times New Roman" w:hAnsi="Times New Roman" w:cs="Times New Roman"/>
                <w:b w:val="0"/>
                <w:bCs w:val="0"/>
                <w:i w:val="0"/>
                <w:iCs w:val="0"/>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customer</w:t>
            </w:r>
            <w:r>
              <w:rPr>
                <w:rStyle w:val="DefaultParagraphFont"/>
                <w:rFonts w:ascii="Times New Roman" w:eastAsia="Times New Roman" w:hAnsi="Times New Roman" w:cs="Times New Roman"/>
                <w:b w:val="0"/>
                <w:bCs w:val="0"/>
                <w:i w:val="0"/>
                <w:iCs w:val="0"/>
                <w:smallCaps w:val="0"/>
                <w:color w:val="000000"/>
                <w:sz w:val="24"/>
                <w:szCs w:val="24"/>
                <w:bdr w:val="nil"/>
                <w:rtl w:val="0"/>
              </w:rPr>
              <w:t>s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make</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the</w:t>
            </w:r>
            <w:r>
              <w:rPr>
                <w:rStyle w:val="DefaultParagraphFont"/>
                <w:rFonts w:ascii="Times New Roman" w:eastAsia="Times New Roman" w:hAnsi="Times New Roman" w:cs="Times New Roman"/>
                <w:b w:val="0"/>
                <w:bCs w:val="0"/>
                <w:i w:val="0"/>
                <w:iCs w:val="0"/>
                <w:smallCaps w:val="0"/>
                <w:color w:val="000000"/>
                <w:sz w:val="24"/>
                <w:szCs w:val="24"/>
                <w:bdr w:val="nil"/>
                <w:rtl w:val="0"/>
              </w:rPr>
              <w:t>m </w:t>
            </w:r>
            <w:r>
              <w:rPr>
                <w:rStyle w:val="DefaultParagraphFont"/>
                <w:rFonts w:ascii="Times New Roman" w:eastAsia="Times New Roman" w:hAnsi="Times New Roman" w:cs="Times New Roman"/>
                <w:b w:val="0"/>
                <w:bCs w:val="0"/>
                <w:i w:val="0"/>
                <w:iCs w:val="0"/>
                <w:smallCaps w:val="0"/>
                <w:color w:val="000000"/>
                <w:sz w:val="24"/>
                <w:szCs w:val="24"/>
                <w:bdr w:val="nil"/>
                <w:rtl w:val="0"/>
              </w:rPr>
              <w:t>availabl</w:t>
            </w:r>
            <w:r>
              <w:rPr>
                <w:rStyle w:val="DefaultParagraphFont"/>
                <w:rFonts w:ascii="Times New Roman" w:eastAsia="Times New Roman" w:hAnsi="Times New Roman" w:cs="Times New Roman"/>
                <w:b w:val="0"/>
                <w:bCs w:val="0"/>
                <w:i w:val="0"/>
                <w:iCs w:val="0"/>
                <w:smallCaps w:val="0"/>
                <w:color w:val="000000"/>
                <w:sz w:val="24"/>
                <w:szCs w:val="24"/>
                <w:bdr w:val="nil"/>
                <w:rtl w:val="0"/>
              </w:rPr>
              <w:t>e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t>employees.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Management idea life cycles have continually grown longer, reflecting the pace of change in today's business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top reason for manager failure is ineffective communication skills and practices.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Regina, owner and operator of a small restaurant, believes that her most important task as manager is establishing goals for the restaurant and deciding what must be done to achieve them. This involves which aspect of what managers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and communicating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objectives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senior managers at Gap, Inc. decided to become the number one service-quality clothing company in the world, they were engaging in the management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dreaming.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Terry Doyle of CommuniCom, Inc. created smaller, more independent maintenance units, he was performing the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Rowley, President of Autos-R-Us, recognizes the factory employees for their outstanding performance at the monthly awards banquet on the shop floor by presenting a plaque and a check for $100. She is engaging in the management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bribery.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Tool Techies, Inc. uses phone surveys of customers to gather information about service and quality. This is an example of the management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to which an organization achieves a stated goal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widget manufacturing company, worker-hours per widget is a measure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assets.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was recently praised by her supervisor for displaying superior customer service during an encounter with a problem customer. This is an example of organizational: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Of all management duties, one of the things managers like the least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for future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handling paperwork.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Gail Griffith, manager of the finance division, distributes relevant information every day to all her employees, enabling them to make quality decisions. Gail is performing which of the following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Mintzberg, which of these is an interpersonal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manager finds a severe decline in employee morale and direction, he or she may need to spend more time in the _____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roles that a small business manager may emphasize over a counterpart in a large organization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not-for-profit organizations do not have a conventional _____, managers may struggle with the question of what constitutes results and effectiveness.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bottom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decision-making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a traditional management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play the role of an enabler.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supervise team members’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constantly mobilize for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lead and empower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encourage conversation and collaboration.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Forestville Freeze is regionally known for its employee training programs. Managers at the Freeze conduct research to determine the best candidate interviewing techniques. This involves the use of which management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sciences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science perspective emerged after World War II to treat problems associated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global warfare.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involvement.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his role as a financial accountant, Roger uses the capital asset pricing model and other mathematical tools to help clients keep track of their finances. Which perspective or approach does Roger apply most at his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science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1950s until today, which management perspective has remained the most prevalent?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often difficult to make decisions about subsystems because they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managed differently.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filled with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organizationally based.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determine how to deal with a problem employee, Sharon evaluated the employee, the problem, and the context in which the problem occurred. She is applying which of the following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Participative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Universalist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criticism of scientific management?</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doe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appreciat</w:t>
                  </w:r>
                  <w:r>
                    <w:rPr>
                      <w:rStyle w:val="DefaultParagraphFont"/>
                      <w:rFonts w:ascii="Times New Roman" w:eastAsia="Times New Roman" w:hAnsi="Times New Roman" w:cs="Times New Roman"/>
                      <w:b w:val="0"/>
                      <w:bCs w:val="0"/>
                      <w:i w:val="0"/>
                      <w:iCs w:val="0"/>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socia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 </w:t>
                  </w:r>
                  <w:r>
                    <w:rPr>
                      <w:rStyle w:val="DefaultParagraphFont"/>
                      <w:rFonts w:ascii="Times New Roman" w:eastAsia="Times New Roman" w:hAnsi="Times New Roman" w:cs="Times New Roman"/>
                      <w:b w:val="0"/>
                      <w:bCs w:val="0"/>
                      <w:i w:val="0"/>
                      <w:iCs w:val="0"/>
                      <w:smallCaps w:val="0"/>
                      <w:color w:val="000000"/>
                      <w:sz w:val="24"/>
                      <w:szCs w:val="24"/>
                      <w:bdr w:val="nil"/>
                      <w:rtl w:val="0"/>
                    </w:rPr>
                    <w:t>contex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 </w:t>
                  </w:r>
                  <w:r>
                    <w:rPr>
                      <w:rStyle w:val="DefaultParagraphFont"/>
                      <w:rFonts w:ascii="Times New Roman" w:eastAsia="Times New Roman" w:hAnsi="Times New Roman" w:cs="Times New Roman"/>
                      <w:b w:val="0"/>
                      <w:bCs w:val="0"/>
                      <w:i w:val="0"/>
                      <w:iCs w:val="0"/>
                      <w:smallCaps w:val="0"/>
                      <w:color w:val="000000"/>
                      <w:sz w:val="24"/>
                      <w:szCs w:val="24"/>
                      <w:bdr w:val="nil"/>
                      <w:rtl w:val="0"/>
                    </w:rPr>
                    <w: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doe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appreciat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highe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 </w:t>
                  </w:r>
                  <w:r>
                    <w:rPr>
                      <w:rStyle w:val="DefaultParagraphFont"/>
                      <w:rFonts w:ascii="Times New Roman" w:eastAsia="Times New Roman" w:hAnsi="Times New Roman" w:cs="Times New Roman"/>
                      <w:b w:val="0"/>
                      <w:bCs w:val="0"/>
                      <w:i w:val="0"/>
                      <w:iCs w:val="0"/>
                      <w:smallCaps w:val="0"/>
                      <w:color w:val="000000"/>
                      <w:sz w:val="24"/>
                      <w:szCs w:val="24"/>
                      <w:bdr w:val="nil"/>
                      <w:rtl w:val="0"/>
                    </w:rPr>
                    <w:t>need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 </w:t>
                  </w:r>
                  <w:r>
                    <w:rPr>
                      <w:rStyle w:val="DefaultParagraphFont"/>
                      <w:rFonts w:ascii="Times New Roman" w:eastAsia="Times New Roman" w:hAnsi="Times New Roman" w:cs="Times New Roman"/>
                      <w:b w:val="0"/>
                      <w:bCs w:val="0"/>
                      <w:i w:val="0"/>
                      <w:iCs w:val="0"/>
                      <w:smallCaps w:val="0"/>
                      <w:color w:val="000000"/>
                      <w:sz w:val="24"/>
                      <w:szCs w:val="24"/>
                      <w:bdr w:val="nil"/>
                      <w:rtl w:val="0"/>
                    </w:rPr>
                    <w:t>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doe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appreciat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carefu</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 </w:t>
                  </w:r>
                  <w:r>
                    <w:rPr>
                      <w:rStyle w:val="DefaultParagraphFont"/>
                      <w:rFonts w:ascii="Times New Roman" w:eastAsia="Times New Roman" w:hAnsi="Times New Roman" w:cs="Times New Roman"/>
                      <w:b w:val="0"/>
                      <w:bCs w:val="0"/>
                      <w:i w:val="0"/>
                      <w:iCs w:val="0"/>
                      <w:smallCaps w:val="0"/>
                      <w:color w:val="000000"/>
                      <w:sz w:val="24"/>
                      <w:szCs w:val="24"/>
                      <w:bdr w:val="nil"/>
                      <w:rtl w:val="0"/>
                    </w:rPr>
                    <w:t>stud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 </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 </w:t>
                  </w:r>
                  <w:r>
                    <w:rPr>
                      <w:rStyle w:val="DefaultParagraphFont"/>
                      <w:rFonts w:ascii="Times New Roman" w:eastAsia="Times New Roman" w:hAnsi="Times New Roman" w:cs="Times New Roman"/>
                      <w:b w:val="0"/>
                      <w:bCs w:val="0"/>
                      <w:i w:val="0"/>
                      <w:iCs w:val="0"/>
                      <w:smallCaps w:val="0"/>
                      <w:color w:val="000000"/>
                      <w:sz w:val="24"/>
                      <w:szCs w:val="24"/>
                      <w:bdr w:val="nil"/>
                      <w:rtl w:val="0"/>
                    </w:rPr>
                    <w:t>task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 </w:t>
                  </w:r>
                  <w:r>
                    <w:rPr>
                      <w:rStyle w:val="DefaultParagraphFont"/>
                      <w:rFonts w:ascii="Times New Roman" w:eastAsia="Times New Roman" w:hAnsi="Times New Roman" w:cs="Times New Roman"/>
                      <w:b w:val="0"/>
                      <w:bCs w:val="0"/>
                      <w:i w:val="0"/>
                      <w:iCs w:val="0"/>
                      <w:smallCaps w:val="0"/>
                      <w:color w:val="000000"/>
                      <w:sz w:val="24"/>
                      <w:szCs w:val="24"/>
                      <w:bdr w:val="nil"/>
                      <w:rtl w:val="0"/>
                    </w:rPr>
                    <w:t>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doe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acknowledg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varianc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New Roman" w:eastAsia="Times New Roman" w:hAnsi="Times New Roman" w:cs="Times New Roman"/>
                      <w:b w:val="0"/>
                      <w:bCs w:val="0"/>
                      <w:i w:val="0"/>
                      <w:iCs w:val="0"/>
                      <w:smallCaps w:val="0"/>
                      <w:color w:val="000000"/>
                      <w:sz w:val="24"/>
                      <w:szCs w:val="24"/>
                      <w:bdr w:val="nil"/>
                      <w:rtl w:val="0"/>
                    </w:rPr>
                    <w:t>amon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 </w:t>
                  </w:r>
                  <w:r>
                    <w:rPr>
                      <w:rStyle w:val="DefaultParagraphFont"/>
                      <w:rFonts w:ascii="Times New Roman" w:eastAsia="Times New Roman" w:hAnsi="Times New Roman" w:cs="Times New Roman"/>
                      <w:b w:val="0"/>
                      <w:bCs w:val="0"/>
                      <w:i w:val="0"/>
                      <w:iCs w:val="0"/>
                      <w:smallCaps w:val="0"/>
                      <w:color w:val="000000"/>
                      <w:sz w:val="24"/>
                      <w:szCs w:val="24"/>
                      <w:bdr w:val="nil"/>
                      <w:rtl w:val="0"/>
                    </w:rPr>
                    <w:t>tend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New Roman" w:eastAsia="Times New Roman" w:hAnsi="Times New Roman" w:cs="Times New Roman"/>
                      <w:b w:val="0"/>
                      <w:bCs w:val="0"/>
                      <w:i w:val="0"/>
                      <w:iCs w:val="0"/>
                      <w:smallCaps w:val="0"/>
                      <w:color w:val="000000"/>
                      <w:sz w:val="24"/>
                      <w:szCs w:val="24"/>
                      <w:bdr w:val="nil"/>
                      <w:rtl w:val="0"/>
                    </w:rPr>
                    <w:t>regar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 </w:t>
                  </w:r>
                  <w:r>
                    <w:rPr>
                      <w:rStyle w:val="DefaultParagraphFont"/>
                      <w:rFonts w:ascii="Times New Roman" w:eastAsia="Times New Roman" w:hAnsi="Times New Roman" w:cs="Times New Roman"/>
                      <w:b w:val="0"/>
                      <w:bCs w:val="0"/>
                      <w:i w:val="0"/>
                      <w:iCs w:val="0"/>
                      <w:smallCaps w:val="0"/>
                      <w:color w:val="000000"/>
                      <w:sz w:val="24"/>
                      <w:szCs w:val="24"/>
                      <w:bdr w:val="nil"/>
                      <w:rtl w:val="0"/>
                    </w:rPr>
                    <w:t>worker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uninforme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 </w:t>
                  </w:r>
                  <w:r>
                    <w:rPr>
                      <w:rStyle w:val="DefaultParagraphFont"/>
                      <w:rFonts w:ascii="Times New Roman" w:eastAsia="Times New Roman" w:hAnsi="Times New Roman" w:cs="Times New Roman"/>
                      <w:b w:val="0"/>
                      <w:bCs w:val="0"/>
                      <w:i w:val="0"/>
                      <w:iCs w:val="0"/>
                      <w:smallCaps w:val="0"/>
                      <w:color w:val="000000"/>
                      <w:sz w:val="24"/>
                      <w:szCs w:val="24"/>
                      <w:bdr w:val="nil"/>
                      <w:rtl w:val="0"/>
                    </w:rPr>
                    <w:t>ignore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thei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 </w:t>
                  </w:r>
                  <w:r>
                    <w:rPr>
                      <w:rStyle w:val="DefaultParagraphFont"/>
                      <w:rFonts w:ascii="Times New Roman" w:eastAsia="Times New Roman" w:hAnsi="Times New Roman" w:cs="Times New Roman"/>
                      <w:b w:val="0"/>
                      <w:bCs w:val="0"/>
                      <w:i w:val="0"/>
                      <w:iCs w:val="0"/>
                      <w:smallCaps w:val="0"/>
                      <w:color w:val="000000"/>
                      <w:sz w:val="24"/>
                      <w:szCs w:val="24"/>
                      <w:bdr w:val="nil"/>
                      <w:rtl w:val="0"/>
                    </w:rPr>
                    <w:t>idea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val="0"/>
                      <w:iCs w:val="0"/>
                      <w:smallCaps w:val="0"/>
                      <w:color w:val="000000"/>
                      <w:sz w:val="24"/>
                      <w:szCs w:val="24"/>
                      <w:bdr w:val="nil"/>
                      <w:rtl w:val="0"/>
                    </w:rPr>
                    <w:t>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 </w:t>
                  </w:r>
                  <w:r>
                    <w:rPr>
                      <w:rStyle w:val="DefaultParagraphFont"/>
                      <w:rFonts w:ascii="Times New Roman" w:eastAsia="Times New Roman" w:hAnsi="Times New Roman" w:cs="Times New Roman"/>
                      <w:b w:val="0"/>
                      <w:bCs w:val="0"/>
                      <w:i w:val="0"/>
                      <w:iCs w:val="0"/>
                      <w:smallCaps w:val="0"/>
                      <w:color w:val="000000"/>
                      <w:sz w:val="24"/>
                      <w:szCs w:val="24"/>
                      <w:bdr w:val="nil"/>
                      <w:rtl w:val="0"/>
                    </w:rPr>
                    <w:t>suggestions.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Weber's ideas on bureaucracy, organizations should be based on which of these?</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 loyalty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 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Charismatic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Genex Dynamics is a ballistics company that uses the unity of command, scalar chain, and division of work principles. These are part of which management philosophy?</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Administrative principles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Bureaucratic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Behavioral sciences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finding in the Hawthorne studies was which of these?</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Stronger lighting increased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money resulted in increased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Productivity increased with autocratic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temperatures reduced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relations increased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social group within an organization is part of the:</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formal 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scalar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reorganization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top management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Used widely by Indian companies, _______ refers to an innovation mind-set that strives to meet customers' needs quickly and inexpensively.</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benchmarking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organizational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kaizen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jugaad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bureaucracy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management trends that have been popular over the past decade, managers are most aware of:</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customer relationship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attainment of organizational goals in an effective and efficient manner through planning, organizing, leading, and controlling organizational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 role, managers initiate improvement projects, identify new ideas, and delegate idea responsibility to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Weber's vision of organizations that would be managed on an impersonal, rational basis is called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Fayol, similar activities in an organization should be grouped together under one manager. This administrative principle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unity of direction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field of management that specializes in the physical production of goods or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companies find out how others do something better than they do and then try to copy and/or improve it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benchmarking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refers to the sequence of suppliers and purchasers, covering all stages of processing from obtaining raw materials to distributing finished goods to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chain 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By using resources in an efficient and effective manner, managers may reach their ultimate responsibility of achieving high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management skills necessary to perform effectively in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human, and technical skills.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assumptions associated with McGregor's Theory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Individuals have an innate dislike of work and will try to avoid it; (2) Most people must be coerced to get them to put out a reasonable level of effort; and (3) The typical person prefers to be told what to do.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manager's informational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 informational capacity, a manager is a monitor, seeking and receiving information, scanning periodicals and reports, and maintaining personal contacts; a disseminator, forwarding information to other organization members and sending memos and reports; and a spokesperson, transmitting information to outsiders through speeches and reports.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four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means defining goals for future organizational performance and deciding on the task and use of resources needed to attain them. Organizing involves assigning tasks, grouping tasks into departments, delegating authority, and allocating resources across the organization. Leading is the use of influence to motivate employees to attain organizational goals. Controlling means monitoring employees' activities, determining whether the organization is on track toward goals, and making corrections as necessary.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small business managers emphasize different management roles in comparison to larger business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 of small businesses often see their most important role as that of spokesperson. The entrepreneur role is also more important. Small-business managers tend to rate the leader and information processing roles lower than managers in larger organizations.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differences between the case view, the universalist view, and the contingency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viewpoints relate to the applicability of management principles. The case view holds that every situation is unique, thus there are no universal principles. Conversely, the universalist view believes that the same management principles will work across every situation in every organization. The contingency view is an integration of these two, i.e., while there are no universal principles, there are common patterns and characteristics. The manager's task is to identify what principles will work when, based on an analysis of key contingencies.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The World of Innovative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World of Innovative Management</dc:title>
  <dc:creator>Seri Ghanem</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GE2TONZZGM4TSNRS</vt:lpwstr>
  </property>
</Properties>
</file>