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good management is basic to starting and growing a business, once some measure of success has been achieved, good management becomes less important.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Good management is basic to starting a business, growing a business, and maintaining a business once it has achieved some measure of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are responsible for doing the basic work in the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manager's job is not to do the basic work in the company but to help others do their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Companies that plan have larger profits and faster growth than companies that don’t.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 | Strategy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managers are the managers responsible for facilitating team activities toward goal accomplishment.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Top managers are executives responsible for the overall direction of the organization. Team leaders are the managers responsible for facilitating team activities toward goal accomplishment.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Typical titles used for top managers are general manager, plant manager, regional manager, and divisional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These are typical titles for middle managers, not top managers.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1-3b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managers are responsible for creating a climate for change in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managers are responsible for setting objectives consistent with organizational goals and planning and implementing strategies for achieving these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4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This is one of the responsibilities of middle managers.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 are typically responsible for coordinating and linking groups, departments, and divisions within a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managers are the only managers who do not supervise other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 engage in plans and actions that typically produce results within a short time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1"/>
              <w:gridCol w:w="6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First-line managers engage in such plans and actions. Middle managers plan 6 to 18 months 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1-3b</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1-3c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job of team leader would NOT be considered a management 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job of team leader is indeed one of the four kinds of management jobs, which are top managers, middle managers, first-line managers, and team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leaders are responsible for managing both internal team relationships and external relationships with other teams, departments, and divisions in a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strong interpersonal conflict management skills are important for first-line managers, it is not a very important skill for team leaders.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This is a critical skill for team leaders. Team leaders are responsible for internal team relations. Since the entire team suffers when a conflict arises between members, it is critical for team leaders to know how to help team members resolve conflicts.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interpersonal roles are monitor, disseminator, and spokesperson.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0"/>
              <w:gridCol w:w="6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three interpersonal roles are figurehead, leader, and liaison. See Exhibit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four decisional roles. They are entrepreneur, disturbance handler, resource allocator, and spokesperson.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64"/>
              <w:gridCol w:w="71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four decisional roles are entrepreneur, disturbance handler, resource allocator, and negotiator. Spokesperson is an informational role.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entrepreneur role, managers adapt themselves, their subordinates, and their units to incremental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Companies look for a total of four sets of skills in individuals to identify potential managers. These desired skills are technical skills, human skills, conceptual skills, and motivation to manage.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See Exhibit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 refers to the ability to see the organization as a whole, how the different parts affect each other, and how the company fits into or is affected by its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Technical skill refers to the ability to apply the specialized procedures, techniques, and knowledge required to get the job done. The question defines conceptual skill.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 are most important for lower-level managers to possess.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2"/>
              <w:gridCol w:w="63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Technical skills are most important for lower-level managers and team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Upper-level managers may actually spend more time dealing with people than lower-level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motivation to manage tends to be higher among managers at higher levels in the organization than it is among managers at lower levels in the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one mistake made by managers who were derailed from their fast track up the managerial ranks was that they didn't develop or possess the necessary technical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number one mistake made by managers who were derailed from their fast track up the managerial ranks was that they were insensitive to others by virtue of their abrasive, intimidating, and bullying management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management study discovered that companies that invest in their people will create long-term competitive advantages difficult for other companies to duplicate.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 | Strategy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defined as getting work done through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Management is defined as getting work done through others.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Ruth was hired to be the second-in-command at Graham Mailing Services, she was told that her job was to deal with the employees to make sure they got the mailing done to the customers’ specifications. She was not instructed on how to run machines or in any other technical area because her position was a job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strategizing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44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Management is getting work done through others.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manager striving to improve organizational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accomplishing tasks that help achieve organizational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10"/>
              <w:gridCol w:w="6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Effectiveness is accomplishing tasks that help fulfill organizational objectives.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 | Strategy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Coca-Cola and PepsiCo spent a total of $75 million to launch two sodas, banking on the low-carb trend. Carb-conscious consumers rejected the drinks en masse. The new brands grabbed a combined market share of less than 1 percent. Given that the objective of both soft drink manufacturers was to increase their market share, the introductions failed to achieve: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empathy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reciprocity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10"/>
              <w:gridCol w:w="6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Efficiency is getting work done with a minimum of effort, expense, and waste.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Management | Strategy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primary reasons for the slow response to help the victims of Hurricane Katrina was an antiquated government system that was bogged down in bureaucratic red tape. In other words, the failure of assistance to arrive in a timely fashion was due to a lack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apathy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instrumentality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absence of entropy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8"/>
              <w:gridCol w:w="6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Efficiency means getting work done with a minimum of effort, expense, or waste.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IV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Management | Strategy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the accomplishment of tasks that help fulfill organizational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Benchmarking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Optimizing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Satisficing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41"/>
              <w:gridCol w:w="6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Effectiveness is the accomplishment of tasks that help fulfill organizational objectives.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Management | Strategy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To achieve its goal of increased market share, Krispy Kreme launched a program in Palm Beach County, Florida, that awards grade-school students a free doughnut for every A on their report cards. Which management function was used to create this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44"/>
              <w:gridCol w:w="6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Planning involves determining the means to achieve an organizational goal.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 | Strategy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Nestlé was unsuccessful in early attempts to sell its chocolate in India. It discovered its chocolate bars were not suitable for the Indian markets because the candy had to sit in direct sunlight without benefit of air conditioning and became messy. Nestlé adopted an innovation strategy and developed Chocostick, a liquid chocolate, which is very popular. Solving this problem involved what management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meeting the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things happen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 people, processes, and projects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3"/>
              <w:gridCol w:w="65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Planning is defined as determining organizational goals and a means of achieving them.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 | Strategy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engaged in the management function of ____ is determining organizational goals and the means for achieving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This is the definition of 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the makers of Wonder Bread declared bankruptcy, their objectives were to increase revenues by at least 5 percent and reduce net losses by at least 80 percent. Which management function is used to set these goals and help the company meet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0"/>
              <w:gridCol w:w="6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Planning is determining organizational objectives and a means for achieving them.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 | Strategy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engaged in the management function of ____ is monitoring progress toward goal achievement and taking corrective action when needed.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This is the definition of controlling.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III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school administrator who is determining what classes will be offered in which rooms and who will teach each specific class is involved in which classical management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things happen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0"/>
              <w:gridCol w:w="7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Organizing is defined as deciding where decisions will be made, who will do what jobs and tasks, and who will work for whom.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 U.S. Marine drill instructor motivating new recruits to challenge themselves is engaged in which management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Leading is defined as inspiring and motivating workers to work hard to achieve organizational goals. Motivating is not one of the four management functions but is part of leading.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iCs/>
                <w:smallCaps w:val="0"/>
                <w:color w:val="000000"/>
                <w:sz w:val="22"/>
                <w:szCs w:val="22"/>
                <w:bdr w:val="nil"/>
                <w:rtl w:val="0"/>
              </w:rPr>
              <w:t>Southern Living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magazine was forced to pull an issue off newsstands and mail warnings to 2.5 million subscribers after it became clear that a recipe for dinner rolls described as "little pillows from heaven" was considered controversial. The management function of ____ was used when the warnings were mailed to subscribers.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Controlling involves taking corrective action when necessary.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Hormel Foods had to recall 104,000 pounds of Stagg canned chili—labeled "hearty beef with a kick of green chilies"—after the kick turned out to come from the ground-up parts of a plastic handheld calculator. The recall was the application of which management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Controlling is the monitoring of progress toward the achievement of goals and then taking what corrective action will resolve problems discovered during the monitoring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As the human resources manager for Spring Engineering and Manufacturing Corp. in Canton, Michigan, Kim Radeback had to find inexpensive ways to reward high performing employees and bolster morale during a sales-flattening economic downturn. Radeback had to engage in which management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Evaluating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manager engaged in the management function of leading inspires and motivates workers to continue to work hard to achieve organizational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Jane is in charge of her Rotary Club’s annual fund-raising auction. She will decide who will ask local businesses for prizes, she will determine the site of the event, she will decide who will sell tickets to customers, and who will work the night of the auction. She is engaged in the management function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5"/>
              <w:gridCol w:w="6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Organizing is deciding where decisions will be made, who will do what jobs, and who will work for whom.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Robert Rothschild Farm boosted morale and showed its gratitude to its 75 employees at its retail store by hosting its first employee appreciation week. It used the management function of ____ to boost morale.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Commanding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51"/>
              <w:gridCol w:w="6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Leading involves inspiring employees to work harder to achieve organizational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Eastman Kodak owns a company that manufactures dental radiation equipment. The company, which is run as an independent unit, has experienced excessive financial losses the last three years. The ____ for the company would be expected to develop the long-term plans needed to make the company profitable.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supervising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middle-level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department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78"/>
              <w:gridCol w:w="62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Top managers are responsible for the overall direction of the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Coca-Cola and PepsiCo spent a total of $75 million to launch mid-calorie sodas. The new brands grabbed a combined market share of less than 1 percent. Coke’s and PepsiCo’s ____ would be responsible for determining that the product should be deleted from each of their product lines.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middle-level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supervisors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78"/>
              <w:gridCol w:w="62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Top managers are responsible for the overall direction of the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III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typically is NOT performed by top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setting objectives consistent with organizational goals or planning and implementing subunit strategies for achieving these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in employees the attitudes of commitment to and ownership of the company's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 positive organizational culture through language and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the business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 context for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3"/>
              <w:gridCol w:w="66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Setting objectives and planning subunit strategies are tasks performed by middle managers.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 top manager for a management consulting firm would: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 a positive organizational culture that encourages employees to be passionate about their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sure employees are attired according to the company dress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evaluate the performance of individual consultants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expense statements turned in by consultants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activities within and between consultants working in the field and support staff in the office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This is the third responsibility identified in the discussion of top managers--responsible for creating a positive organizational culture through language and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chairs of the accounting, marketing, and communications departments at a typical university are assuming the roles of ____ because they supervise nonmanagerial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supervising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middle-level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department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First-line managers are described as those who train and supervise the performance of nonmanagerial employees who are directly responsible for producing the company’s products or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____ are responsible for creating a positive organizational culture through language and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facilitators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4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This is the third responsibility of top managers.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Robert Rothschild Farm boosted morale and showed its gratitude to its 75 employees at its retail store by hosting its first employee appreciation week. </w:t>
            </w:r>
            <w:r>
              <w:rPr>
                <w:rStyle w:val="DefaultParagraphFont"/>
                <w:rFonts w:ascii="Times New Roman" w:eastAsia="Times New Roman" w:hAnsi="Times New Roman" w:cs="Times New Roman"/>
                <w:b w:val="0"/>
                <w:bCs w:val="0"/>
                <w:i w:val="0"/>
                <w:iCs w:val="0"/>
                <w:smallCaps w:val="0"/>
                <w:color w:val="333333"/>
                <w:sz w:val="22"/>
                <w:szCs w:val="22"/>
                <w:bdr w:val="nil"/>
                <w:rtl w:val="0"/>
              </w:rPr>
              <w:t>"It was a good mix of fun and learning," said Robin Coffey, marketing manager. Coffey is an example of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supervising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department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8"/>
              <w:gridCol w:w="6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marketing department is a division. A division manager is a middle manager.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As the human resources manager for Spring Engineering and Manufacturing Corp. in Canton, Michigan, Kim Radeback had to find inexpensive ways to reward performing employees and bolster morale during a sales-flattening economic downturn. Radeback is an example of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supervising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line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1"/>
              <w:gridCol w:w="6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human resources department is a division. A division manager is a middle-level manager.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Typical responsibilities for ____ include setting objectives consistent with organizational goals and then planning and implementing the subunit strategies for achieving these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 supervisors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7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This is the definition of a middle manager.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 | Strategy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 typically: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 and allocate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and link groups and departments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implement changes and strategies generated by top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the activities of first-line managers who report to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7"/>
              <w:gridCol w:w="6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All of these are responsibilities identified in the description of middle managers.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Typical responsibilities for ____ include coordinating and linking groups, departments, and divisions within a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vice presidents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3"/>
              <w:gridCol w:w="65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This is the second major responsibility identified in the discussion of middle managers.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the responsibility of ____ to develop intermediate plans, or plans designed to produce results within six to eighteen months.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facilitators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16"/>
              <w:gridCol w:w="6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This is the first responsibility identified in the description of middle managers.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managers will most likely have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the performance of corporate investments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encourage, monitor, and reward the performances of their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how to deal with long-term environmental 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periodically monitor the company's organizational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89"/>
              <w:gridCol w:w="63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This is the first responsibility identified in the description of first-line managers.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who train and supervise the performance of nonmanagerial employees and who are directly responsible for producing the company's products or services are categorized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This is the fundamental description of first-line managers.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Mike Walker supervises operations on the chassis assembly line for a large vehicle manufacturer. Most of his time is spent in quality control maintenance, scheduling workers, and training new employees. Walker would be categorized as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facilitator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3"/>
              <w:gridCol w:w="66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Walker is overseeing nonmanagerial workers who are directly responsible for producing goods.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A first-line manager for a large electric generator manufacturer would: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how its customers feel about electric-powered engines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if the company needed to increase its production by adding another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and manage the performance of the company's international subsidiaries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 the performance of employees who actually build the generators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9"/>
              <w:gridCol w:w="67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Managing workers who make the company’s product is basic to the description of first-line managers.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for a McDonald's fast-food restaurant would be responsible for placing orders for food and paper supplies and for setting up weekly work schedules.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vice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division 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26"/>
              <w:gridCol w:w="7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Making detailed schedules and operating plans is the third responsibility identified in the discussion of first-line managers.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 will most likely have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facilitate a bottom-up planning approach to supervising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 the performance of entry-level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implement the changes generated by top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 employees' commitment to and ownership of the company's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long-term environmental trends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4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This is the fundamental description of middle managers.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CEO of Camper Brand Shoes expects its designers to operate like a team when they create new shoe designs. Most of its designers do not have a background in fashion so it is important that each person shares his or her expertise. Each team has a leader who is responsible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organizational codes of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managing external and internal team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growth strategies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coordinating the performances of all teams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doing 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second and third responsibilities included in the description of team leaders are managing external relationships and building internal (team) relationships. This is an example of building internal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leaders typically: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 quality control audits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 external and internal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 as department liaisons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oversee strategy implementation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65"/>
              <w:gridCol w:w="6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These are the second and third responsibilities included in the description of team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leaders are responsible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 context for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facilitating team activities toward accomplishing a goal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and managing the performance of subunits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detailed schedules and operating plans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the organizational culture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1"/>
              <w:gridCol w:w="62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the first responsibility included in the description of team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Mintzberg, which of the following are the three major roles managers fulfill while performing their jobs?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roles, informational roles, and decisional roles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informational roles, ethical roles, and action roles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roles, coordination roles, and informational roles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decisional roles, informational roles, and organizational roles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roles, intrapersonal roles, and departmental roles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See Exhibit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an interpersonal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2"/>
              <w:gridCol w:w="62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other interpersonal roles are leader and liaison. See also Exhibit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Millard Fuller, who founded the world-renowned Christian housing ministry Habitat for Humanity International with his wife, ended his service as president his role was limited to that of a figurehead. After this change, what functions did Fuller most likely do until he retired?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distributed critical information to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monitored 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helped the organization adapt to incremental 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negotiated salaries, raises, and promotions.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performed ceremonial duties like greeting company visitors.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figurehead role is an interpersonal role in which the manager in that role represents the company in various ways to the external environment.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death of her husband, Miriam McAllister became the CEO of a company that is the world's leading manufacturer of kidney dialysis machines. It was believed when she took the position that she would perform only ceremonial duties and would not want to be actively involved in the running of the company. In other words, it was assumed she would be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7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It was assumed that McAllister would perform ceremonial duties.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III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Lorenzo Fluza is the owner and CEO of the company that makes Camper shoes. Mintzberg would describe Lorenzo Fluza as fulfilling the leader role within the organization. This means he spends much of his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responding to instrumental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performing ceremonial duties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 and encouraging its employees to meet their organizational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ignoring interpersonal roles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8"/>
              <w:gridCol w:w="68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In the leading role, managers inspire and motivate workers to work hard to achieve organizational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As described by Mintzberg, a marketing manager who was hired by a manufacturer of plumbing fixtures to operate information booths would have the informational role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87"/>
              <w:gridCol w:w="6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In the spokesperson role, managers share information with people outside the firm.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According to a speech to a forum for retail leaders made by </w:t>
            </w:r>
            <w:r>
              <w:rPr>
                <w:rStyle w:val="DefaultParagraphFont"/>
                <w:rFonts w:ascii="Times New Roman" w:eastAsia="Times New Roman" w:hAnsi="Times New Roman" w:cs="Times New Roman"/>
                <w:b w:val="0"/>
                <w:bCs w:val="0"/>
                <w:i w:val="0"/>
                <w:iCs w:val="0"/>
                <w:smallCaps w:val="0"/>
                <w:color w:val="333333"/>
                <w:sz w:val="22"/>
                <w:szCs w:val="22"/>
                <w:bdr w:val="nil"/>
                <w:rtl w:val="0"/>
              </w:rPr>
              <w:t>Dr. Hans-Joachim Koerber, "Sustained growth is essential. Sustaining growth is a challenge for virtually every company." Koerber is the CEO of Metro Group, Germany's largest retailer, which has more than 2,400 stores in 30 countries. What informational role did Koerber assume?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333333"/>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333333"/>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333333"/>
                      <w:sz w:val="22"/>
                      <w:szCs w:val="22"/>
                      <w:bdr w:val="nil"/>
                      <w:rtl w:val="0"/>
                    </w:rPr>
                    <w:t>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333333"/>
                      <w:sz w:val="22"/>
                      <w:szCs w:val="22"/>
                      <w:bdr w:val="nil"/>
                      <w:rtl w:val="0"/>
                    </w:rPr>
                    <w:t>negotiator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333333"/>
                      <w:sz w:val="22"/>
                      <w:szCs w:val="22"/>
                      <w:bdr w:val="nil"/>
                      <w:rtl w:val="0"/>
                    </w:rPr>
                    <w:t>spokesperson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64"/>
              <w:gridCol w:w="65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333333"/>
                      <w:sz w:val="20"/>
                      <w:szCs w:val="20"/>
                      <w:bdr w:val="nil"/>
                      <w:rtl w:val="0"/>
                    </w:rPr>
                    <w:t>In the spokesperson role, managers share information with people outside their company.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a meeting of the Ambulatory Care Nursing Association (ACNA) board of directors, a commitment was made to ask members for their feedback about their experiences with and perceptions of ACNA. The head of the organization said, "The essence of being a leader is to make sure the organization knows itself." Then she volunteered to conduct the environmental scanning and share what she learned with the others. What informational roles is she assuming?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 and spokesperson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 and 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and disseminator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 and 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 and liaison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3"/>
              <w:gridCol w:w="69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In the monitor role, she conducts environmental scanning. In the disseminator role, she shares what she has learned.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death of her husband, Miriam McAllister became the CEO of a company that is the world's leading manufacturer of kidney dialysis machines. Even though she was not expected to, she quickly asked company employees to develop ideas for new products that would lead to organizational growth in a changing environment. The decisional role she took on was that of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0"/>
              <w:gridCol w:w="6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In the entrepreneur role, managers adapt themselves, their subordinates, and their units to incremental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decisional role of ____, managers adapt themselves, their subordinates, and their units to incremental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disturbance handler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83"/>
              <w:gridCol w:w="71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Managers are acting in their entrepreneurial role when they adapt themselves, their subordinates, and their units to incremental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Spiegel announced to the media that it was nearing the completion of its corporate restructuring and was one step closer to emerging from Chapter 11 status after filing its proposed joint plan of reorganization. According to Mintzberg, which managerial role would have been adopted in order to make this announcement to the media?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26"/>
              <w:gridCol w:w="62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spokesperson shares information with people outside the company.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Connie O’Day is a middle-level manager for the publishers of </w:t>
            </w:r>
            <w:r>
              <w:rPr>
                <w:rStyle w:val="DefaultParagraphFont"/>
                <w:rFonts w:ascii="Times New Roman" w:eastAsia="Times New Roman" w:hAnsi="Times New Roman" w:cs="Times New Roman"/>
                <w:b w:val="0"/>
                <w:bCs w:val="0"/>
                <w:i/>
                <w:iCs/>
                <w:smallCaps w:val="0"/>
                <w:color w:val="000000"/>
                <w:sz w:val="22"/>
                <w:szCs w:val="22"/>
                <w:bdr w:val="nil"/>
                <w:rtl w:val="0"/>
              </w:rPr>
              <w:t>Free Spirit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magazine, a publication targeted to women who are not focused on finding a husband or maintaining a house and garden. She spends much of her day conducting interviews with groups of women to determine what they consider most important in their lives. She also keeps an eye on the sales and content of other women’s magazines. Which informational role does O’Day perform?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In the monitor role, managers scan their environments for information, actively contact others for information, and, because of their personal contacts, receive a great deal of unsolicited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informational role managers play when they share information they have collected with their subordinates and others in the company is called the ____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2"/>
              <w:gridCol w:w="6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In the disseminator role, managers share information with people outside their departments or companies.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Great Britain, Nestlé introduced a candy bar called Yorkie with the slogan "It's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 girls!" The resulting furor over this sexist campaign required its British managers to spend a great deal of time in the role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disturbance handlers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3"/>
              <w:gridCol w:w="7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disturbance handler role is played when managers must respond to severe problems that demand immediate attention.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Influence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Mintzberg, which role would a manager assume if she were trying to convince union members to accept a 25-cent-per-hour reduction in pay in order to keep the manufacturing plant open?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disturbance handler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9"/>
              <w:gridCol w:w="6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In the negotiator role, managers negotiate schedules, projects, goals, resources, and employee raises.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III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An accountant with ____ has the ability to create a budget, compare the budget to the actual income statement, and determine unnecessary expenses.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motivational skill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9"/>
              <w:gridCol w:w="7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Technical skills involve the ability to apply the specialized procedures, techniques, and knowledge required to get the job done.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skills tends to be most important to the success of lower-level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motivation to manage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Creating a competitive advantage through people relies heavily on the use of which skill to reward people for providing exceptional customer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motivation to manage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skills tends to be equally important at all levels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motivation to manage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perform ____ increases in its importance to success as managers’ rise through the managerial ranks.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skills increase in their importance to success as managers’ rise through the managerial ranks?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 and decisional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informational skills and the motivation to manage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 and the motivation to manage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 technical skills, and human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 and informational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have been several studies of managers who fail (derailers) and managers who succeed in climbing the organizational hierarchy (arrivers). Which of the following statements describes one of the facts learned from these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Arrivers differ significantly from derailers.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Arrivers have no weaknesses.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Arrivers and derailers both possess two or more fatal flaws regarding how they managed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one mistake of derailers was that they were unable to think strategically.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Arrivers are sensitive to the feelings of others.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Both arrivers and derailers are talented. Arrivers have weaknesses just like derailers. Arrivers typically have no more than one fatal flaw. The number one mistake of derailers is that they are insensitive to the needs of others.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have been several studies of managers who fail (derailers) and managers who succeed in climbing the organizational hierarchy (arrivers). Which of the following statements describes a significant fact learned from these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Derailers are insensitive.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Arrivers fail to inform others when things will not be done on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Arrivers fail to admit mistakes.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Arrivers fail to take responsibility for mistakes.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several significant differences between arrivers and derailers.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83"/>
              <w:gridCol w:w="71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B, C, and D describe derailers rather than arrivers. E is only a general description of the studies and does not describe a significant 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As the shift supervisor at a car wash, Jacob is bossy, arrogant, and insensitive to the needs of his subordinates. He is unable to delegate any tasks to the other employees. He will more than likely never be a middle or top manager because 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management laggard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derailer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does not understand the importance of synergy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not a hands-on doer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non-arriver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9"/>
              <w:gridCol w:w="6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number one mistake made by derailers is their insensitivity to others.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six months as a manager, new managers typically believe their job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negative reinforcement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exercise formal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maintain control and avoid delegation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solve problems for subordinates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See also Exhibit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their first year of managerial experience, managers tend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exercise more formal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less listening and more telling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themselves as the boss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more positive reinforcement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See also Exhibit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a year as a manager, new managers typically realize their job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be a troubleshooter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manage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 as they expected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be a problem-solver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See Exhibit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management practices can be used by an organization that wants to create a competitive advantage through its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self-managed teams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 wages contingent on organizational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sharing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4"/>
              <w:gridCol w:w="6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See Exhibit 1.7 for other examples of management practices used to create a competitive advantage through people.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 | Strategy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Leon Dodd is a member of a self-managed team at Standard Aero Alliance, Inc. (SAAI). His team’s top priorities are understanding customer requirements and expectations. It would appear that SAAI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employee benchmarking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allowing its employees to assume various decisional roles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letting its teams handle all planning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its employees to create a competitive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relying more on conceptual skills than human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6"/>
              <w:gridCol w:w="7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use of self-managed teams is one management practice suggested as a way to create a competitive advantage through employees.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 | Strategy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Wainscott Finch, a </w:t>
            </w:r>
            <w:r>
              <w:rPr>
                <w:rStyle w:val="DefaultParagraphFont"/>
                <w:rFonts w:ascii="Times New Roman" w:eastAsia="Times New Roman" w:hAnsi="Times New Roman" w:cs="Times New Roman"/>
                <w:b w:val="0"/>
                <w:bCs w:val="0"/>
                <w:i/>
                <w:iCs/>
                <w:smallCaps w:val="0"/>
                <w:color w:val="000000"/>
                <w:sz w:val="22"/>
                <w:szCs w:val="22"/>
                <w:bdr w:val="nil"/>
                <w:rtl w:val="0"/>
              </w:rPr>
              <w:t>Fortune 500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management consulting firm, conducts Project Management Preparatory Academies for its clients in which participants spend 70 hours learning how to create a differential competitive advantage through their employees.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maintenance of employee relations is the latest trend in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Satisfied employees yield satisfied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participants’ companies do not have a competitive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need only job security to be satisfied in their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monitoring has detected a general trend toward organizational dissatisfaction.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Research indicates that managers have an important effect on customer satisfaction because they are responsible for how satisfied their employees are at their jobs. Satisfied employees provide much better customer service.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 | Strategy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Krispy Kreme</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Krispy Kreme is a relatively small doughnut seller. It has only 793 stores while Dunkin Donuts has 7015 outlets in the United States. The company originated in Winston-Salem, North Carolina, where it still operates a plant that fills a 50-pound bag with doughnut mix every seven seconds. It recently opened a new plant in Effingham, Illinois, that fills a bag every three seconds. This second plant allows the company to reduce costs while increasing its output. The company began in the mid-1930s when Vernon Rudolph bought a secret recipe for yeast doughnuts from a French pastry cook. Rudolph ran the company until his death in 1973.</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Krispy Kreme. The building of the Effingham plant increased the ____ of the Krispy Kreme operation.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advocacy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empathy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50"/>
              <w:gridCol w:w="6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Efficiency is getting work done with a minimum of effort, expense, or waste.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IV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Management | Strategy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Krispy Kreme. Which management function had Rudolph not performed at the time of his death?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1"/>
              <w:gridCol w:w="61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Rudolph had not planned for a smooth succession of top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Krispy Kreme. As the CEO of Krispy Kreme, Rudolph would have been responsible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employees’ commitment to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 positive organizational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the business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 context for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doing all of these things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4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All of these are basic responsibilities of top managers.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 | Strategy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Krispy Kreme. To be successful, managers need four skills. The fact that Rudolph was a skilled baker when he purchased the secret doughnut recipe indicates he had ____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Technical skills are the defined as the ability to apply the specialized procedures, techniques, and knowledge required to get the job done. In this case, Rudolph possessed the technical skills of a baker.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Amazon.com</w:t>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From the start, Amazon.com has been in a hurry to be a success. According to company founder and chief executive officer (CEO) Jeff Bezos, “Our initial strategy was very focused and very unidimensional. It was GBF: Get big fast. We put that on our shirts at the company picnic.”</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With billions to spend from its initial stock offering (Amazon’s stock quickly rose to over $100 per share), Amazon spent $400 million to build eight high-tech warehouses across the country. Why spend that much for warehouses? In theory, each was capable of shipping 60 million items per year, and Amazon needed to control the entire buying transaction, beginning with online ordering, proceeding to quick warehouse handling and boxing, and ending with timely shipping and delivery. And, believing that their growth would parallel its own, Amazon then spent $350 million to buy large shares of two Internet retailers, Kozmo.com and Pets.com. Kozmo.com promised the ability to deliver thousands of items from gourmet foods to CDs and movies to customers’ homes in 11 major cities within one hour after an order was placed. Pets.com was supposed to grow because Americans spend over $30 billion a year on their pets, but the pet industry was still comprised largely of small family-owned stores and was not yet dominated by a “big box” retailer like Home Depot.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Unfortunately, Amazon grew so fast that it soon lost control of the basics. Despite the billions it had raised, Amazon burned money so quickly that it had to issue bonds to raise another $2.2 billion to keep the company running. Still, it had only enough business and cash to run six of those new warehouses. Consequently, the company took a $400 million loss to close two of the warehouses and lay off 1,500 people. Furthermore, the six remaining warehouses were poorly run. Defective products which should have been returned to manufacturers sat on the shelves wasting space. Mystery orders, like a truckload of unordered kitchen knives, kept showing up. Instead of declining the deliveries, workers put whole truckloads of unordered items on the shelves. Amazon’s frustrated chief of operations said, “We kept it all—we just kept it. We put it on the shelf and said, ‘I don’t know.’ ” In fact, Amazon had so much unsold inventory in its warehouses that CEO Bezos sent out an email with a point-blank message, “Get the crap out.” Finally, Amazon’s $350 million investment in Kozmo.com and Pets.com evaporated when both filed for bankruptcy.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Amazon’s problem was not its sales, which were growing exponentially, but poor management. As a result, its stock, once valued at over $100 per share, dropped to a low of $6. As for profits, founder Bezos cautioned patience, saying, “Look at </w:t>
            </w:r>
            <w:r>
              <w:rPr>
                <w:rStyle w:val="DefaultParagraphFont"/>
                <w:rFonts w:ascii="Times New Roman" w:eastAsia="Times New Roman" w:hAnsi="Times New Roman" w:cs="Times New Roman"/>
                <w:b w:val="0"/>
                <w:bCs w:val="0"/>
                <w:i/>
                <w:iCs/>
                <w:smallCaps w:val="0"/>
                <w:color w:val="000000"/>
                <w:sz w:val="22"/>
                <w:szCs w:val="22"/>
                <w:bdr w:val="nil"/>
                <w:rtl w:val="0"/>
              </w:rPr>
              <w:t>USA Today</w:t>
            </w:r>
            <w:r>
              <w:rPr>
                <w:rStyle w:val="DefaultParagraphFont"/>
                <w:rFonts w:ascii="Times New Roman" w:eastAsia="Times New Roman" w:hAnsi="Times New Roman" w:cs="Times New Roman"/>
                <w:b w:val="0"/>
                <w:bCs w:val="0"/>
                <w:i w:val="0"/>
                <w:iCs w:val="0"/>
                <w:smallCaps w:val="0"/>
                <w:color w:val="000000"/>
                <w:sz w:val="22"/>
                <w:szCs w:val="22"/>
                <w:bdr w:val="nil"/>
                <w:rtl w:val="0"/>
              </w:rPr>
              <w:t>; it took 11 years to become profitable.” However, Amazon has lost over $3 billion since its inception. Although the company has finally earned its first profits, that profit amounted to only $5 million on $1.12 billion in sales in its fourth quarter (October to December), and Amazon still lost $45 million for the year. Furthermore, it still has long-term debt of $2.2 billion to pay off at the rate of $120 million per year. Results like these would have cost any other CEO his or her job. If Amazon is ultimately to survive and be profitable, what does it need to do to become a more efficiently run company?</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Amazon.com. CEO Jeff Bezos must wrestle with basic management issues such as how to get more done at Amazon with a minimum of effort, expense, or waste. In other words, Bezos must make Amazon more: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synergistic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environmentally-oriented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customer-oriented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0"/>
              <w:gridCol w:w="6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Getting things done with a minimum of effort, expense, or waste is the definition of efficiency.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 | Operations Management | Strategy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Amazon.com. Which traditional management function will be key to make sure Amazon is never again burdened with thousands of dollars worth of unsold inventory?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Controlling is monitoring progress toward goal achievement and taking corrective actions when needed. Amazon mismanaged its inventory in the past and will more closely monitor and correct inventory levels in the future.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 | Operations Management | Strategy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Amazon.com. As CEO of Amazon, Jeff Bezos: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responsible for developing employees' commitment to the company's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monitors and manages the performance of subunits and individual managers who report to him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responsible for setting objectives consistent with top management's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teaches employees how to do their job more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coordinates and links groups, departments, and divisions within a company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0"/>
              <w:gridCol w:w="6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Developing employee commitment to the company’s performance is a fundamental responsibility of top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IV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 | Strategy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WWYD Netflix</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CEO Reed Hastings started Netflix after paying Blockbuster $40 for a late return. Hastings and Netflix struck back with flat monthly fees for unlimited DVDs rentals, home delivery via prepaid postage envelopes, and no late fees. When Blockbuster, Amazon, and Walmart started their own mail-delivery video rentals, Hastings recognized that Netflix was in competition with some of the biggest companies. Three years later, Walmart abandoned the business, Amazon quit after four years of losses, and, 13 years after Netflix’s founding, Blockbuster declared bankruptcy.</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Shipping and distributing DVDs, however, was not where Netflix wanted to succeed. The competitive advantage was in streaming files over the Internet. U.S. copyright laws, however, require streaming rights to be purchased from TV and movie studios before downloading content into people’s homes. So Netflix needs to outbid its rivals for broad access to TV and movie content while convincing studios it is not a direct competitor. These two issues are organizational goals and they require planning to achieve them.</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time that Netflix tried streaming video, it took 16 hours and cost $10 to download videos. However, the company invested 1 to 2 percent of revenue every year in downloading to “fundamentally lower” mailing costs. Because of that investment and advances in technology, it now costs Netflix 5 cents to stream the video content of a full-length film. And Netflix can take the money it spends on mailing costs and put nearly all of it toward buying streaming rights from the studios.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convince the studios that it’s not a competitor depends on the strategy Netflix uses as a streaming company: It still maintains its DVD business. By holding to a 28-day delay in streaming content and providing high DVD sales for studios—which makes more money than theatrical releases—Netflix can negotiate contracts with such companies as Warner Bros. to ensure profitability for its partners and so get better rates and access to content than competitors. In the end, says chief content officer Ted Sarandos, “We see ourselves as complementary [to the studios]. If someone loves </w:t>
            </w:r>
            <w:r>
              <w:rPr>
                <w:rStyle w:val="DefaultParagraphFont"/>
                <w:rFonts w:ascii="Times New Roman" w:eastAsia="Times New Roman" w:hAnsi="Times New Roman" w:cs="Times New Roman"/>
                <w:b w:val="0"/>
                <w:bCs w:val="0"/>
                <w:i/>
                <w:iCs/>
                <w:smallCaps w:val="0"/>
                <w:color w:val="000000"/>
                <w:sz w:val="22"/>
                <w:szCs w:val="22"/>
                <w:bdr w:val="nil"/>
                <w:rtl w:val="0"/>
              </w:rPr>
              <w:t>Weeds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 Showtime, they’ll … go find the older episodes from us.”</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WWYD Netflix. Reed Hastings is an example of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founder-manager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delegator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10"/>
              <w:gridCol w:w="6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Top managers hold positions like CEO, the role that Hastings plays in Netflix.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WWYD Netflix. When Netflix began to invest in streaming content technology as a means of achieving a long-term goal implicit in the company’s name, it engaged in the management function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goalkeeping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innovating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1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Setting long-term goals is done during the planning stage.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WWYD Netflix. When investing 1 to 2 percent of revenue per year in downloading, managers at Netflix were fulfilling which managerial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87"/>
              <w:gridCol w:w="6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managers were fulfilling the resource allocation role, which is a decisional role.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 | Strategy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WWYD Netflix. The person in charge of negotiating Netflix’s DVD partnerships with movie studios is most likely which type of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 for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 for the mailing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 in charge of fulfillment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choices are likely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3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efficiency and effectiveness and explain their relationship to the process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need to be concerned with both efficiency and effectiveness in the work process. Efficiency is getting work done with a minimum of effort, expense, or waste. By itself, efficiency is not enough to ensure managerial success. Managers must also strive for effectiveness, which is accomplishing tasks that help fulfill organizational objectives.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IV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 | Operations Management | Strategy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briefly define the four functions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four functions of management are planning (determining organizational goals and the means for achieving them), organizing (deciding where decisions will be made, who will do what jobs and tasks, and who will work for whom), leading (inspiring and motivating workers to work hard to achieve organizational goals), and controlling (monitoring progress toward goal achievement and taking corrective action when needed).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IV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four different kinds of managers and list one of the basic responsibilities for each of these different types of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four different kinds of managers. TOP MANAGERS are responsible for creating a context for change, developing attitudes of commitment and ownership, creating a positive organizational culture through words and actions, and monitoring their company's business environments. MIDDLE MANAGERS are responsible for planning and allocating resources, coordinating and linking groups and departments, monitoring and managing the performance of subunits and managers, and implementing the changes or strategies generated by top managers. FIRST-LINE MANAGERS are responsible for managing the performance of nonmanagerial employees, teaching direct reports how to do their jobs, and making detailed schedules and operating plans based on middle management's intermediate-range plans. TEAM LEADERS are responsible for facilitating team performance, managing external relationships, and facilitating internal team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four major responsibilities for the typical middle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four major responsibilities of middle managers are (1) setting objectives consistent with top management's goals and planning and implementing subunit strategies for achieving these objectives; (2) coordinating and linking groups, departments, and divisions within a company; (3) monitoring and managing the performance of subunits and individual managers who report to them; and (4) implementing the changes or strategies generated by top managers.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Specify the differences in the timeframes involved in planning done by top, middle, and first-line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managers typically create long-term plans, designed to produce results three to five years out. Middle managers are responsible for intermediate plans (six to eighteen months out). First-line supervisors engage in plans and actions that typically produce results within two weeks.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Among the four kinds of management jobs, list the one that is the most recent addition to organizations and describe the basic responsibilities of that management job.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fourth kind of manager is a team leader. This is a relatively new kind of management job that developed as companies shifted to self-managing teams, which, by definition, have no formal supervisor. Team leaders are responsible for facilitating team performance (but the team itself is responsible for actual performance), managing external relationships, and facilitating internal team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IV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briefly describe the three basic managerial roles identified by Mintzberg. Include a list of the basic sub-roles that characterize each of these roles in your definition.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fulfill three major roles while performing their jobs: (1) interpersonal roles (i.e., talking to people), which include the subroles of figurehead, leader, and liaison; (2) informational roles (i.e., gathering and giving information), which include the subroles of monitor, disseminator, and spokesperson; and (3) decisional roles (i.e., making decisions), including the subroles of entrepreneur, disturbance handler, resource allocator, and negotiator.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briefly describe the four kinds of skills that companies look for in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companies look for employees who would be good managers, they look for individuals who have technical skills, human skills, and conceptual skills, and are motivated to manage. </w:t>
                  </w:r>
                  <w:r>
                    <w:rPr>
                      <w:rStyle w:val="DefaultParagraphFont"/>
                      <w:rFonts w:ascii="Times New Roman" w:eastAsia="Times New Roman" w:hAnsi="Times New Roman" w:cs="Times New Roman"/>
                      <w:b w:val="0"/>
                      <w:bCs w:val="0"/>
                      <w:i/>
                      <w:iCs/>
                      <w:smallCaps w:val="0"/>
                      <w:color w:val="000000"/>
                      <w:sz w:val="22"/>
                      <w:szCs w:val="22"/>
                      <w:bdr w:val="nil"/>
                      <w:rtl w:val="0"/>
                    </w:rPr>
                    <w:t>Technical skills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 to the ability to apply the specialized procedures, techniques, and knowledge required to get the job done. </w:t>
                  </w:r>
                  <w:r>
                    <w:rPr>
                      <w:rStyle w:val="DefaultParagraphFont"/>
                      <w:rFonts w:ascii="Times New Roman" w:eastAsia="Times New Roman" w:hAnsi="Times New Roman" w:cs="Times New Roman"/>
                      <w:b w:val="0"/>
                      <w:bCs w:val="0"/>
                      <w:i/>
                      <w:iCs/>
                      <w:smallCaps w:val="0"/>
                      <w:color w:val="000000"/>
                      <w:sz w:val="22"/>
                      <w:szCs w:val="22"/>
                      <w:bdr w:val="nil"/>
                      <w:rtl w:val="0"/>
                    </w:rPr>
                    <w:t>Human skills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the ability to work well with others. </w:t>
                  </w:r>
                  <w:r>
                    <w:rPr>
                      <w:rStyle w:val="DefaultParagraphFont"/>
                      <w:rFonts w:ascii="Times New Roman" w:eastAsia="Times New Roman" w:hAnsi="Times New Roman" w:cs="Times New Roman"/>
                      <w:b w:val="0"/>
                      <w:bCs w:val="0"/>
                      <w:i/>
                      <w:iCs/>
                      <w:smallCaps w:val="0"/>
                      <w:color w:val="000000"/>
                      <w:sz w:val="22"/>
                      <w:szCs w:val="22"/>
                      <w:bdr w:val="nil"/>
                      <w:rtl w:val="0"/>
                    </w:rPr>
                    <w:t>Conceptual skills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the ability to see the organization as a whole, how the different parts of the company affect each other, and how the company fits into or is affected by its external environment. </w:t>
                  </w:r>
                  <w:r>
                    <w:rPr>
                      <w:rStyle w:val="DefaultParagraphFont"/>
                      <w:rFonts w:ascii="Times New Roman" w:eastAsia="Times New Roman" w:hAnsi="Times New Roman" w:cs="Times New Roman"/>
                      <w:b w:val="0"/>
                      <w:bCs w:val="0"/>
                      <w:i/>
                      <w:iCs/>
                      <w:smallCaps w:val="0"/>
                      <w:color w:val="000000"/>
                      <w:sz w:val="22"/>
                      <w:szCs w:val="22"/>
                      <w:bdr w:val="nil"/>
                      <w:rtl w:val="0"/>
                    </w:rPr>
                    <w:t>Motivation to manage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assessment of how enthusiastic employees are about managing the work of others.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Within the four sets of skills that companies look for in managers, specify those that tend to be more important or more prevalent in higher-level than lower-level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companies look for employees who would be good managers, they look for individuals who have TECHNICAL SKILLS (the ability to apply the specialized procedures, techniques, and knowledge required to get the job done), HUMAN SKILLS (the ability to work well with others), and CONCEPTUAL SKILLS (the ability to see the organization as whole, how the different parts of the company affect each other, and how the company fits into or is affected by its external environment), and are MOTIVATED TO MANAGE (an assessment of how enthusiastic employees are about managing the work of others). It is the latter two characteristics that tend to be stronger in higher-level managers. Conceptual skills increase in importance as managers rise through the management hierarchy. In addition, managers at higher levels usually have stronger motivation to manage than managers at lower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IV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three of the five most significant mistakes made by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Five of the most important mistakes made by managers are (1) being abrasive and intimidating; (2) being cold, aloof, or arrogant; (3) betraying trust; (4) being overly ambitious; and (5) failing to build a team and then delegate to that team.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IV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explain how and why companies can create competitive advantage through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Well-managed companies are competitive because their work forces are smarter, better trained, more motivated, and more committed. Furthermore, companies that practice good management consistently have greater revenues and profits than companies that don't. Finally, good management matters because good management leads to satisfied employees who, in turn, provide better service to customers. Because employees tend to treat customers the same way that their managers treat them, good management can improve customer satisfaction.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 | Strategy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managers are responsible for (1) creating a context for change, (2) developing attitudes of commitment and ownership, (3) creating a positive organizational culture through words and actions, and (4) monitoring their company's business environment. Of these four dimensions, which ones do you think can also be significantly impacted by the day-to-day actions of middle managers, first-line managers, and team leaders? Explain the rationale for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Lower-level managers in their day-to-day activities probably could not impact two of the four dimensions significantly. These are (1) creating a context for change and (4) monitoring their company's business environment. Regarding both of these dimensions, lower-level managers have neither the time available to collect the necessary information for analysis, synthesis, and decision-making nor the authority to develop and put in place overall strategies, visions, or mission statements. On the other hand, the day-to-day treatment of peers, subordinates and other employees will often have an impact on the attitudes and commitment of those employees and their personal acceptance of responsibility for their share of the company's performance (i.e., dimension 2, developing attitudes of commitment and ownership). Similarly, by their actions, lower-level managers can demonstrate the importance of, and their commitment to, company values and strategies (i.e., dimension 3, creating a positive organizational culture through words and actions). Thus, they can support and enhance a positive organizational culture through their words and action by demonstrating those values and commitments to all employees through their personal behavior. Employees will be more likely to accept and support the organization's culture if they see managers at all levels "living the culture" in their day-to-day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II Comprehension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IV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managerial roles of liaison, spokesperson, and negotiator. Explain both the similarities that link these roles behaviorally and the differences Mintzberg draws between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roles of liaison, spokesperson, and negotiator are all subroles within Mintzberg's larger framework of three major roles fulfilled by managers while performing their jobs. The liaison is an </w:t>
                  </w:r>
                  <w:r>
                    <w:rPr>
                      <w:rStyle w:val="DefaultParagraphFont"/>
                      <w:rFonts w:ascii="Times New Roman" w:eastAsia="Times New Roman" w:hAnsi="Times New Roman" w:cs="Times New Roman"/>
                      <w:b w:val="0"/>
                      <w:bCs w:val="0"/>
                      <w:i/>
                      <w:iCs/>
                      <w:smallCaps w:val="0"/>
                      <w:color w:val="000000"/>
                      <w:sz w:val="22"/>
                      <w:szCs w:val="22"/>
                      <w:bdr w:val="nil"/>
                      <w:rtl w:val="0"/>
                    </w:rPr>
                    <w:t>interpersonal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subrole, the spokesperson is an </w:t>
                  </w:r>
                  <w:r>
                    <w:rPr>
                      <w:rStyle w:val="DefaultParagraphFont"/>
                      <w:rFonts w:ascii="Times New Roman" w:eastAsia="Times New Roman" w:hAnsi="Times New Roman" w:cs="Times New Roman"/>
                      <w:b w:val="0"/>
                      <w:bCs w:val="0"/>
                      <w:i/>
                      <w:iCs/>
                      <w:smallCaps w:val="0"/>
                      <w:color w:val="000000"/>
                      <w:sz w:val="22"/>
                      <w:szCs w:val="22"/>
                      <w:bdr w:val="nil"/>
                      <w:rtl w:val="0"/>
                    </w:rPr>
                    <w:t>informational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subrole, and the negotiator is a </w:t>
                  </w:r>
                  <w:r>
                    <w:rPr>
                      <w:rStyle w:val="DefaultParagraphFont"/>
                      <w:rFonts w:ascii="Times New Roman" w:eastAsia="Times New Roman" w:hAnsi="Times New Roman" w:cs="Times New Roman"/>
                      <w:b w:val="0"/>
                      <w:bCs w:val="0"/>
                      <w:i/>
                      <w:iCs/>
                      <w:smallCaps w:val="0"/>
                      <w:color w:val="000000"/>
                      <w:sz w:val="22"/>
                      <w:szCs w:val="22"/>
                      <w:bdr w:val="nil"/>
                      <w:rtl w:val="0"/>
                    </w:rPr>
                    <w:t>decisional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subrole. From the behavioral point of view, </w:t>
                  </w:r>
                  <w:r>
                    <w:rPr>
                      <w:rStyle w:val="DefaultParagraphFont"/>
                      <w:rFonts w:ascii="Times New Roman" w:eastAsia="Times New Roman" w:hAnsi="Times New Roman" w:cs="Times New Roman"/>
                      <w:b w:val="0"/>
                      <w:bCs w:val="0"/>
                      <w:i/>
                      <w:iCs/>
                      <w:smallCaps w:val="0"/>
                      <w:color w:val="000000"/>
                      <w:sz w:val="22"/>
                      <w:szCs w:val="22"/>
                      <w:bdr w:val="nil"/>
                      <w:rtl w:val="0"/>
                    </w:rPr>
                    <w:t>each of these subroles is characterized by direct communication between the manager and other people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Specifically, in the liaison role, managers deal with people outside their units. For example, a production manager might meet with an engineering manager to develop solutions to problems. In the spokesperson role, managers share information with people outside their departments and companies. For example, a CEO might explain company performance to the board of directors. In the negotiator role, managers negotiate schedules, projects, goals, outcomes, resources, and employee raises, as, for example, in negotiating a union contract. Thus, </w:t>
                  </w:r>
                  <w:r>
                    <w:rPr>
                      <w:rStyle w:val="DefaultParagraphFont"/>
                      <w:rFonts w:ascii="Times New Roman" w:eastAsia="Times New Roman" w:hAnsi="Times New Roman" w:cs="Times New Roman"/>
                      <w:b w:val="0"/>
                      <w:bCs w:val="0"/>
                      <w:i/>
                      <w:iCs/>
                      <w:smallCaps w:val="0"/>
                      <w:color w:val="000000"/>
                      <w:sz w:val="22"/>
                      <w:szCs w:val="22"/>
                      <w:bdr w:val="nil"/>
                      <w:rtl w:val="0"/>
                    </w:rPr>
                    <w:t>there is considerable similarity and overlap in these roles from the perspective of the behavior of the manager. Mintzberg differentiates them in terms of their primary focus.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case of behavior associated with the liaison role, the primary focus is on dealing with people outside of the managers' unit (as opposed to their own subordinates or bosses), thus the role is interpersonal in nature. In the case of the spokesperson, the primary focus is on the sharing of information with people outside their units or companies, thus the role is informational in nature. Finally, in the case of the negotiator, the primary focus is on making or influencing decisions in a manner that will benefit the company, thus the role is decisional in nature.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IV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VI Evaluation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relative importance of the four characteristics that companies look for in managers as they rise through the management hierarchy. That is, describe the similarities and differences in these characteristics among lower, middle, and upper-level managers and explain the reasons for the differences.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Companies look for four sets of characteristics in individuals to be promoted into the managerial ranks at any level. These characteristics are </w:t>
                  </w:r>
                  <w:r>
                    <w:rPr>
                      <w:rStyle w:val="DefaultParagraphFont"/>
                      <w:rFonts w:ascii="Times New Roman" w:eastAsia="Times New Roman" w:hAnsi="Times New Roman" w:cs="Times New Roman"/>
                      <w:b w:val="0"/>
                      <w:bCs w:val="0"/>
                      <w:i/>
                      <w:iCs/>
                      <w:smallCaps w:val="0"/>
                      <w:color w:val="000000"/>
                      <w:sz w:val="22"/>
                      <w:szCs w:val="22"/>
                      <w:bdr w:val="nil"/>
                      <w:rtl w:val="0"/>
                    </w:rPr>
                    <w:t>technical skills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human skills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conceptual skills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motivation to manage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terms of similarities, all four of these skills are required in anyone who wants to be a manager. Companies do not want one-dimensional managers. They want managers with a balance of skills. They want managers who know their stuff (technical skills), are equally comfortable working with blue-collar and white-collar employees (human skills), are able to assess the complexities of today's competitive marketplace and position their companies for success (conceptual skills), and want to assume positions of leadership and power (motivation to manage). However, there are differences in the relative importance of each of these characteristics to managerial success at different levels of the management hierarchy. </w:t>
                  </w:r>
                  <w:r>
                    <w:rPr>
                      <w:rStyle w:val="DefaultParagraphFont"/>
                      <w:rFonts w:ascii="Times New Roman" w:eastAsia="Times New Roman" w:hAnsi="Times New Roman" w:cs="Times New Roman"/>
                      <w:b w:val="0"/>
                      <w:bCs w:val="0"/>
                      <w:i/>
                      <w:iCs/>
                      <w:smallCaps w:val="0"/>
                      <w:color w:val="000000"/>
                      <w:sz w:val="22"/>
                      <w:szCs w:val="22"/>
                      <w:bdr w:val="nil"/>
                      <w:rtl w:val="0"/>
                    </w:rPr>
                    <w:t>Technical skills are most important for lower-level managers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because these managers supervise the line workers who produce products or serve customers. Team leaders and first-line managers need technical knowledge and skills to train new employees and help them solve problems as well as to solve the problems that their employees cannot handle. Although technical skills become less important as managers rise through the managerial ranks, they do retain importance at all levels. </w:t>
                  </w:r>
                  <w:r>
                    <w:rPr>
                      <w:rStyle w:val="DefaultParagraphFont"/>
                      <w:rFonts w:ascii="Times New Roman" w:eastAsia="Times New Roman" w:hAnsi="Times New Roman" w:cs="Times New Roman"/>
                      <w:b w:val="0"/>
                      <w:bCs w:val="0"/>
                      <w:i/>
                      <w:iCs/>
                      <w:smallCaps w:val="0"/>
                      <w:color w:val="000000"/>
                      <w:sz w:val="22"/>
                      <w:szCs w:val="22"/>
                      <w:bdr w:val="nil"/>
                      <w:rtl w:val="0"/>
                    </w:rPr>
                    <w:t>Human skill (the ability to work well with others) is equally important at all levels of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However, since lower-level managers spend much of their time solving technical problems, upper-level managers may actually spend more time dealing directly with people. </w:t>
                  </w:r>
                  <w:r>
                    <w:rPr>
                      <w:rStyle w:val="DefaultParagraphFont"/>
                      <w:rFonts w:ascii="Times New Roman" w:eastAsia="Times New Roman" w:hAnsi="Times New Roman" w:cs="Times New Roman"/>
                      <w:b w:val="0"/>
                      <w:bCs w:val="0"/>
                      <w:i/>
                      <w:iCs/>
                      <w:smallCaps w:val="0"/>
                      <w:color w:val="000000"/>
                      <w:sz w:val="22"/>
                      <w:szCs w:val="22"/>
                      <w:bdr w:val="nil"/>
                      <w:rtl w:val="0"/>
                    </w:rPr>
                    <w:t>Both conceptual skills and motivation to manage increase in importance as managers rise through the managerial ranks</w:t>
                  </w:r>
                  <w:r>
                    <w:rPr>
                      <w:rStyle w:val="DefaultParagraphFont"/>
                      <w:rFonts w:ascii="Times New Roman" w:eastAsia="Times New Roman" w:hAnsi="Times New Roman" w:cs="Times New Roman"/>
                      <w:b w:val="0"/>
                      <w:bCs w:val="0"/>
                      <w:i w:val="0"/>
                      <w:iCs w:val="0"/>
                      <w:smallCaps w:val="0"/>
                      <w:color w:val="000000"/>
                      <w:sz w:val="22"/>
                      <w:szCs w:val="22"/>
                      <w:bdr w:val="nil"/>
                      <w:rtl w:val="0"/>
                    </w:rPr>
                    <w:t>. Conceptual skill is the ability to see the organization as a whole, how the different parts of the company affect each other, and how the company fits into or is affected by elements of its external environment such as the local community, social and economic forces, customers, and competition. Good managers have to be able to recognize, understand, and reconcile multiple complex problems and perspectives. Motivation to manage is an assessment of how motivated employees are to interact with superiors, participate in competitive situations, behave assertively toward others, tell others what to do, reward good behavior and punish poor behavior, perform actions that are highly visible to others, and handle and organize administrative tasks. Managers typically have a stronger motivation to manage than their subordinates, and managers at higher levels usually have stronger motivation to manage than managers at lower levels. Furthermore, managers with stronger motivation to manage are promoted faster, are rated by their employees as better managers, and earn more money than managers with a weak motivation to manage. Thus, both conceptual skills and motivation to manage are particularly important to upper-level managers.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V Synthesis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VI Evaluation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transition to management during the first year. Explain how this illustrates the chapter's emphasis on human skills as being more important than technical skills for success or failure in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often begin their jobs by using more formal authority and emphasizing their role as boss in the management of tasks. New managers typically do not believe that their job is to manage people, other than handling the tasks of hiring and firing. However, most managers find that being a manager has little to do with "bossing" their subordinates. After six months on the job, many managers are surprised at the fast pace, the heavy workload, and that "helping" their subordinates was viewed as interference. In short, they come to realize that their initial expectations about managerial work were wrong. After a year on the job, most managers no longer think of themselves as doers, but as managers who get things done through others. In making the transition, they finally realize that people management is the most important part of their job. By the end of one year, most managers abandon their authoritarian approach for one based on communication, listening, and positive reinforcement. In completing this classic transition from "doer" to "manager," they stop trying to do everything themselves and emphasize getting work done through others. In this way, their previous satisfaction (as individual contributors) with the direct production of goods or services is replaced with the "thrill" of coaching and developing the people who work for them. As the basic activities occupying their time change, their need for technical skills lessens, while their need for human skills remains crucial to their success. In fact, five of the most important mistakes that managers make revolve around people skills rather than technical skills. These are: being abrasive and intimidating; being cold, aloof, or arrogant; betraying trust; being overly ambitious; and failing to build a team and then delegate to that team. Thus, human skills clearly are more important than technical skills for success or failure in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IV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Level V Synthesis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 Leadership Principles</w:t>
                  </w:r>
                </w:p>
              </w:tc>
            </w:tr>
          </w:tbl>
          <w:p/>
        </w:tc>
      </w:tr>
    </w:tbl>
    <w:p>
      <w:pPr>
        <w:shd w:val="clear" w:color="auto" w:fill="FFFFFF"/>
        <w:bidi w:val="0"/>
        <w:spacing w:after="75"/>
        <w:jc w:val="left"/>
      </w:pPr>
    </w:p>
    <w:p>
      <w:pPr>
        <w:bidi w:val="0"/>
      </w:pPr>
    </w:p>
    <w:sectPr>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01--Management</dc:title>
  <cp:revision>0</cp:revision>
</cp:coreProperties>
</file>